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7AE" w:rsidRPr="00A84E13" w:rsidRDefault="006E6A63" w:rsidP="00A84E13">
      <w:pPr>
        <w:jc w:val="center"/>
        <w:rPr>
          <w:b/>
          <w:sz w:val="48"/>
          <w:szCs w:val="48"/>
        </w:rPr>
      </w:pPr>
      <w:bookmarkStart w:id="0" w:name="_GoBack"/>
      <w:bookmarkEnd w:id="0"/>
      <w:r>
        <w:rPr>
          <w:b/>
          <w:sz w:val="48"/>
          <w:szCs w:val="48"/>
        </w:rPr>
        <w:t>Projektmanagement</w:t>
      </w:r>
    </w:p>
    <w:p w:rsidR="005017AE" w:rsidRPr="00A84E13" w:rsidRDefault="005017AE" w:rsidP="00A84E13">
      <w:pPr>
        <w:jc w:val="center"/>
        <w:rPr>
          <w:b/>
          <w:sz w:val="48"/>
          <w:szCs w:val="48"/>
        </w:rPr>
      </w:pPr>
    </w:p>
    <w:p w:rsidR="00A84E13" w:rsidRPr="00A84E13" w:rsidRDefault="00A84E13" w:rsidP="00A84E13">
      <w:pPr>
        <w:jc w:val="center"/>
        <w:rPr>
          <w:b/>
          <w:sz w:val="48"/>
          <w:szCs w:val="48"/>
        </w:rPr>
      </w:pPr>
      <w:r w:rsidRPr="00A84E13">
        <w:rPr>
          <w:b/>
          <w:sz w:val="48"/>
          <w:szCs w:val="48"/>
        </w:rPr>
        <w:t>LV-Leiter D</w:t>
      </w:r>
      <w:r w:rsidR="006E6A63">
        <w:rPr>
          <w:b/>
          <w:sz w:val="48"/>
          <w:szCs w:val="48"/>
        </w:rPr>
        <w:t xml:space="preserve">r. Friedrich </w:t>
      </w:r>
      <w:proofErr w:type="spellStart"/>
      <w:r w:rsidR="006E6A63">
        <w:rPr>
          <w:b/>
          <w:sz w:val="48"/>
          <w:szCs w:val="48"/>
        </w:rPr>
        <w:t>Roithm</w:t>
      </w:r>
      <w:r w:rsidR="00D52BF3">
        <w:rPr>
          <w:b/>
          <w:sz w:val="48"/>
          <w:szCs w:val="48"/>
        </w:rPr>
        <w:t>ayr</w:t>
      </w:r>
      <w:proofErr w:type="spellEnd"/>
    </w:p>
    <w:p w:rsidR="005017AE" w:rsidRDefault="005017AE" w:rsidP="00A84E13">
      <w:pPr>
        <w:jc w:val="center"/>
        <w:rPr>
          <w:b/>
          <w:sz w:val="48"/>
          <w:szCs w:val="48"/>
        </w:rPr>
      </w:pPr>
    </w:p>
    <w:p w:rsidR="00A84E13" w:rsidRDefault="00A84E13" w:rsidP="00A84E13">
      <w:pPr>
        <w:jc w:val="center"/>
        <w:rPr>
          <w:b/>
          <w:sz w:val="48"/>
          <w:szCs w:val="48"/>
        </w:rPr>
      </w:pPr>
    </w:p>
    <w:p w:rsidR="00A84E13" w:rsidRPr="00A84E13" w:rsidRDefault="00A84E13" w:rsidP="00A84E13">
      <w:pPr>
        <w:jc w:val="center"/>
        <w:rPr>
          <w:b/>
          <w:sz w:val="48"/>
          <w:szCs w:val="48"/>
        </w:rPr>
      </w:pPr>
    </w:p>
    <w:p w:rsidR="006E6A63" w:rsidRDefault="006E6A63" w:rsidP="00A84E13">
      <w:pPr>
        <w:jc w:val="center"/>
        <w:rPr>
          <w:b/>
          <w:sz w:val="48"/>
          <w:szCs w:val="48"/>
        </w:rPr>
      </w:pPr>
    </w:p>
    <w:p w:rsidR="006E6A63" w:rsidRDefault="006E6A63" w:rsidP="00A84E13">
      <w:pPr>
        <w:jc w:val="center"/>
        <w:rPr>
          <w:b/>
          <w:sz w:val="48"/>
          <w:szCs w:val="48"/>
        </w:rPr>
      </w:pPr>
    </w:p>
    <w:p w:rsidR="005017AE" w:rsidRPr="006B05A4" w:rsidRDefault="006E6A63" w:rsidP="00A84E13">
      <w:pPr>
        <w:jc w:val="center"/>
        <w:rPr>
          <w:b/>
          <w:sz w:val="48"/>
          <w:szCs w:val="48"/>
        </w:rPr>
      </w:pPr>
      <w:r>
        <w:rPr>
          <w:b/>
          <w:sz w:val="48"/>
          <w:szCs w:val="48"/>
        </w:rPr>
        <w:t>Aufgabe #3</w:t>
      </w:r>
    </w:p>
    <w:p w:rsidR="00A84E13" w:rsidRPr="006B05A4" w:rsidRDefault="00A84E13" w:rsidP="00A84E13">
      <w:pPr>
        <w:jc w:val="center"/>
        <w:rPr>
          <w:b/>
          <w:sz w:val="48"/>
          <w:szCs w:val="48"/>
        </w:rPr>
      </w:pPr>
    </w:p>
    <w:p w:rsidR="00A84E13" w:rsidRPr="006B05A4" w:rsidRDefault="00A84E13" w:rsidP="00A84E13">
      <w:pPr>
        <w:jc w:val="center"/>
        <w:rPr>
          <w:b/>
          <w:sz w:val="48"/>
          <w:szCs w:val="48"/>
        </w:rPr>
      </w:pPr>
    </w:p>
    <w:p w:rsidR="00A84E13" w:rsidRPr="006B05A4" w:rsidRDefault="00A84E13" w:rsidP="00A84E13">
      <w:pPr>
        <w:jc w:val="center"/>
        <w:rPr>
          <w:b/>
          <w:sz w:val="48"/>
          <w:szCs w:val="48"/>
        </w:rPr>
      </w:pPr>
    </w:p>
    <w:p w:rsidR="009C15EB" w:rsidRPr="00A84E13" w:rsidRDefault="009C15EB" w:rsidP="00A84E13">
      <w:pPr>
        <w:jc w:val="center"/>
        <w:rPr>
          <w:b/>
          <w:sz w:val="48"/>
          <w:szCs w:val="48"/>
        </w:rPr>
      </w:pPr>
    </w:p>
    <w:p w:rsidR="005017AE" w:rsidRPr="00A84E13" w:rsidRDefault="005017AE" w:rsidP="00A84E13">
      <w:pPr>
        <w:jc w:val="center"/>
        <w:rPr>
          <w:b/>
          <w:sz w:val="48"/>
          <w:szCs w:val="48"/>
        </w:rPr>
      </w:pPr>
    </w:p>
    <w:p w:rsidR="005017AE" w:rsidRPr="00A84E13" w:rsidRDefault="005017AE" w:rsidP="00A84E13">
      <w:pPr>
        <w:jc w:val="center"/>
        <w:rPr>
          <w:b/>
          <w:sz w:val="48"/>
          <w:szCs w:val="48"/>
          <w:lang w:val="en-US"/>
        </w:rPr>
      </w:pPr>
      <w:r w:rsidRPr="00A84E13">
        <w:rPr>
          <w:b/>
          <w:sz w:val="48"/>
          <w:szCs w:val="48"/>
          <w:lang w:val="en-US"/>
        </w:rPr>
        <w:t>WS 2015/16</w:t>
      </w:r>
    </w:p>
    <w:p w:rsidR="005017AE" w:rsidRDefault="005017AE" w:rsidP="00A84E13">
      <w:pPr>
        <w:jc w:val="center"/>
        <w:rPr>
          <w:b/>
          <w:sz w:val="48"/>
          <w:szCs w:val="48"/>
          <w:lang w:val="en-US"/>
        </w:rPr>
      </w:pPr>
    </w:p>
    <w:p w:rsidR="00A84E13" w:rsidRDefault="00A84E13" w:rsidP="00A84E13">
      <w:pPr>
        <w:jc w:val="center"/>
        <w:rPr>
          <w:b/>
          <w:sz w:val="48"/>
          <w:szCs w:val="48"/>
          <w:lang w:val="en-US"/>
        </w:rPr>
      </w:pPr>
    </w:p>
    <w:p w:rsidR="00A84E13" w:rsidRDefault="00A84E13" w:rsidP="00A84E13">
      <w:pPr>
        <w:jc w:val="center"/>
        <w:rPr>
          <w:b/>
          <w:sz w:val="48"/>
          <w:szCs w:val="48"/>
          <w:lang w:val="en-US"/>
        </w:rPr>
      </w:pPr>
    </w:p>
    <w:p w:rsidR="00A84E13" w:rsidRDefault="00A84E13" w:rsidP="00A84E13">
      <w:pPr>
        <w:jc w:val="center"/>
        <w:rPr>
          <w:b/>
          <w:sz w:val="48"/>
          <w:szCs w:val="48"/>
          <w:lang w:val="en-US"/>
        </w:rPr>
      </w:pPr>
    </w:p>
    <w:p w:rsidR="00A84E13" w:rsidRDefault="00A84E13" w:rsidP="00A84E13">
      <w:pPr>
        <w:jc w:val="center"/>
        <w:rPr>
          <w:b/>
          <w:sz w:val="48"/>
          <w:szCs w:val="48"/>
          <w:lang w:val="en-US"/>
        </w:rPr>
      </w:pPr>
    </w:p>
    <w:p w:rsidR="00A84E13" w:rsidRPr="00A84E13" w:rsidRDefault="00A84E13" w:rsidP="00A84E13">
      <w:pPr>
        <w:jc w:val="center"/>
        <w:rPr>
          <w:b/>
          <w:sz w:val="48"/>
          <w:szCs w:val="48"/>
          <w:lang w:val="en-US"/>
        </w:rPr>
      </w:pPr>
    </w:p>
    <w:p w:rsidR="00185EA2" w:rsidRPr="006B05A4" w:rsidRDefault="006E6A63" w:rsidP="00A84E13">
      <w:pPr>
        <w:jc w:val="center"/>
        <w:rPr>
          <w:rStyle w:val="Hyperlink"/>
          <w:sz w:val="48"/>
          <w:szCs w:val="48"/>
          <w:lang w:val="en-US"/>
        </w:rPr>
        <w:sectPr w:rsidR="00185EA2" w:rsidRPr="006B05A4" w:rsidSect="00A84E13">
          <w:headerReference w:type="default" r:id="rId9"/>
          <w:pgSz w:w="11906" w:h="16838"/>
          <w:pgMar w:top="2552" w:right="1134" w:bottom="1134" w:left="1134" w:header="709" w:footer="454" w:gutter="0"/>
          <w:cols w:space="708"/>
          <w:docGrid w:linePitch="360"/>
        </w:sectPr>
      </w:pPr>
      <w:r>
        <w:rPr>
          <w:b/>
          <w:sz w:val="48"/>
          <w:szCs w:val="48"/>
          <w:lang w:val="en-US"/>
        </w:rPr>
        <w:t xml:space="preserve">Team </w:t>
      </w:r>
      <w:proofErr w:type="spellStart"/>
      <w:r>
        <w:rPr>
          <w:b/>
          <w:sz w:val="48"/>
          <w:szCs w:val="48"/>
          <w:lang w:val="en-US"/>
        </w:rPr>
        <w:t>Bründl</w:t>
      </w:r>
      <w:proofErr w:type="spellEnd"/>
      <w:r>
        <w:rPr>
          <w:b/>
          <w:sz w:val="48"/>
          <w:szCs w:val="48"/>
          <w:lang w:val="en-US"/>
        </w:rPr>
        <w:t xml:space="preserve"> / Haring / </w:t>
      </w:r>
      <w:proofErr w:type="spellStart"/>
      <w:r>
        <w:rPr>
          <w:b/>
          <w:sz w:val="48"/>
          <w:szCs w:val="48"/>
          <w:lang w:val="en-US"/>
        </w:rPr>
        <w:t>Gossmann</w:t>
      </w:r>
      <w:proofErr w:type="spellEnd"/>
      <w:r>
        <w:rPr>
          <w:b/>
          <w:sz w:val="48"/>
          <w:szCs w:val="48"/>
          <w:lang w:val="en-US"/>
        </w:rPr>
        <w:t xml:space="preserve"> / </w:t>
      </w:r>
      <w:proofErr w:type="spellStart"/>
      <w:r>
        <w:rPr>
          <w:b/>
          <w:sz w:val="48"/>
          <w:szCs w:val="48"/>
          <w:lang w:val="en-US"/>
        </w:rPr>
        <w:t>Grund</w:t>
      </w:r>
      <w:proofErr w:type="spellEnd"/>
    </w:p>
    <w:sdt>
      <w:sdtPr>
        <w:rPr>
          <w:rFonts w:ascii="Times New Roman" w:eastAsia="Times New Roman" w:hAnsi="Times New Roman" w:cs="Times New Roman"/>
          <w:b w:val="0"/>
          <w:bCs w:val="0"/>
          <w:color w:val="auto"/>
          <w:sz w:val="24"/>
          <w:szCs w:val="24"/>
          <w:lang w:val="de-DE" w:eastAsia="de-DE"/>
        </w:rPr>
        <w:id w:val="-1236158912"/>
        <w:docPartObj>
          <w:docPartGallery w:val="Table of Contents"/>
          <w:docPartUnique/>
        </w:docPartObj>
      </w:sdtPr>
      <w:sdtEndPr/>
      <w:sdtContent>
        <w:p w:rsidR="00A84E13" w:rsidRDefault="00A84E13">
          <w:pPr>
            <w:pStyle w:val="Inhaltsverzeichnisberschrift"/>
            <w:rPr>
              <w:lang w:val="de-DE"/>
            </w:rPr>
          </w:pPr>
          <w:r>
            <w:rPr>
              <w:lang w:val="de-DE"/>
            </w:rPr>
            <w:t>Inhalt</w:t>
          </w:r>
          <w:r w:rsidR="00920794">
            <w:rPr>
              <w:lang w:val="de-DE"/>
            </w:rPr>
            <w:t>sverzeichnis</w:t>
          </w:r>
        </w:p>
        <w:p w:rsidR="00920794" w:rsidRPr="00920794" w:rsidRDefault="00920794" w:rsidP="00920794">
          <w:pPr>
            <w:rPr>
              <w:lang w:val="de-DE" w:eastAsia="de-AT"/>
            </w:rPr>
          </w:pPr>
        </w:p>
        <w:p w:rsidR="00827519" w:rsidRDefault="00A84E13" w:rsidP="00827519">
          <w:pPr>
            <w:pStyle w:val="Verzeichnis1"/>
            <w:tabs>
              <w:tab w:val="left" w:pos="440"/>
              <w:tab w:val="right" w:leader="dot" w:pos="9628"/>
            </w:tabs>
            <w:spacing w:line="360" w:lineRule="auto"/>
            <w:rPr>
              <w:rFonts w:asciiTheme="minorHAnsi" w:eastAsiaTheme="minorEastAsia" w:hAnsiTheme="minorHAnsi" w:cstheme="minorBidi"/>
              <w:noProof/>
              <w:sz w:val="22"/>
              <w:szCs w:val="22"/>
              <w:lang w:val="de-DE"/>
            </w:rPr>
          </w:pPr>
          <w:r>
            <w:fldChar w:fldCharType="begin"/>
          </w:r>
          <w:r>
            <w:instrText xml:space="preserve"> TOC \o "1-3" \h \z \u </w:instrText>
          </w:r>
          <w:r>
            <w:fldChar w:fldCharType="separate"/>
          </w:r>
          <w:hyperlink w:anchor="_Toc438064006" w:history="1">
            <w:r w:rsidR="00827519" w:rsidRPr="00A8540E">
              <w:rPr>
                <w:rStyle w:val="Hyperlink"/>
                <w:rFonts w:eastAsiaTheme="majorEastAsia"/>
                <w:noProof/>
              </w:rPr>
              <w:t>1.</w:t>
            </w:r>
            <w:r w:rsidR="00827519">
              <w:rPr>
                <w:rFonts w:asciiTheme="minorHAnsi" w:eastAsiaTheme="minorEastAsia" w:hAnsiTheme="minorHAnsi" w:cstheme="minorBidi"/>
                <w:noProof/>
                <w:sz w:val="22"/>
                <w:szCs w:val="22"/>
                <w:lang w:val="de-DE"/>
              </w:rPr>
              <w:tab/>
            </w:r>
            <w:r w:rsidR="00D52BF3">
              <w:rPr>
                <w:rStyle w:val="Hyperlink"/>
                <w:rFonts w:eastAsiaTheme="majorEastAsia"/>
                <w:noProof/>
              </w:rPr>
              <w:t>Einleitung</w:t>
            </w:r>
            <w:r w:rsidR="00827519">
              <w:rPr>
                <w:noProof/>
                <w:webHidden/>
              </w:rPr>
              <w:tab/>
            </w:r>
            <w:r w:rsidR="00827519">
              <w:rPr>
                <w:noProof/>
                <w:webHidden/>
              </w:rPr>
              <w:fldChar w:fldCharType="begin"/>
            </w:r>
            <w:r w:rsidR="00827519">
              <w:rPr>
                <w:noProof/>
                <w:webHidden/>
              </w:rPr>
              <w:instrText xml:space="preserve"> PAGEREF _Toc438064006 \h </w:instrText>
            </w:r>
            <w:r w:rsidR="00827519">
              <w:rPr>
                <w:noProof/>
                <w:webHidden/>
              </w:rPr>
            </w:r>
            <w:r w:rsidR="00827519">
              <w:rPr>
                <w:noProof/>
                <w:webHidden/>
              </w:rPr>
              <w:fldChar w:fldCharType="separate"/>
            </w:r>
            <w:r w:rsidR="00827519">
              <w:rPr>
                <w:noProof/>
                <w:webHidden/>
              </w:rPr>
              <w:t>1</w:t>
            </w:r>
            <w:r w:rsidR="00827519">
              <w:rPr>
                <w:noProof/>
                <w:webHidden/>
              </w:rPr>
              <w:fldChar w:fldCharType="end"/>
            </w:r>
          </w:hyperlink>
        </w:p>
        <w:p w:rsidR="00827519" w:rsidRDefault="00F75B47" w:rsidP="00827519">
          <w:pPr>
            <w:pStyle w:val="Verzeichnis2"/>
            <w:tabs>
              <w:tab w:val="right" w:leader="dot" w:pos="9628"/>
            </w:tabs>
            <w:spacing w:line="360" w:lineRule="auto"/>
            <w:rPr>
              <w:rFonts w:asciiTheme="minorHAnsi" w:eastAsiaTheme="minorEastAsia" w:hAnsiTheme="minorHAnsi" w:cstheme="minorBidi"/>
              <w:noProof/>
              <w:sz w:val="22"/>
              <w:szCs w:val="22"/>
              <w:lang w:val="de-DE"/>
            </w:rPr>
          </w:pPr>
          <w:hyperlink w:anchor="_Toc438064007" w:history="1">
            <w:r w:rsidR="00827519" w:rsidRPr="00A8540E">
              <w:rPr>
                <w:rStyle w:val="Hyperlink"/>
                <w:rFonts w:eastAsiaTheme="majorEastAsia"/>
                <w:noProof/>
              </w:rPr>
              <w:t>Die Kurzfassung der Problematik lautet daher:</w:t>
            </w:r>
            <w:r w:rsidR="00827519">
              <w:rPr>
                <w:noProof/>
                <w:webHidden/>
              </w:rPr>
              <w:tab/>
            </w:r>
            <w:r w:rsidR="00827519">
              <w:rPr>
                <w:noProof/>
                <w:webHidden/>
              </w:rPr>
              <w:fldChar w:fldCharType="begin"/>
            </w:r>
            <w:r w:rsidR="00827519">
              <w:rPr>
                <w:noProof/>
                <w:webHidden/>
              </w:rPr>
              <w:instrText xml:space="preserve"> PAGEREF _Toc438064007 \h </w:instrText>
            </w:r>
            <w:r w:rsidR="00827519">
              <w:rPr>
                <w:noProof/>
                <w:webHidden/>
              </w:rPr>
            </w:r>
            <w:r w:rsidR="00827519">
              <w:rPr>
                <w:noProof/>
                <w:webHidden/>
              </w:rPr>
              <w:fldChar w:fldCharType="separate"/>
            </w:r>
            <w:r w:rsidR="00827519">
              <w:rPr>
                <w:noProof/>
                <w:webHidden/>
              </w:rPr>
              <w:t>2</w:t>
            </w:r>
            <w:r w:rsidR="00827519">
              <w:rPr>
                <w:noProof/>
                <w:webHidden/>
              </w:rPr>
              <w:fldChar w:fldCharType="end"/>
            </w:r>
          </w:hyperlink>
        </w:p>
        <w:p w:rsidR="00827519" w:rsidRDefault="00F75B47" w:rsidP="00827519">
          <w:pPr>
            <w:pStyle w:val="Verzeichnis1"/>
            <w:tabs>
              <w:tab w:val="left" w:pos="440"/>
              <w:tab w:val="right" w:leader="dot" w:pos="9628"/>
            </w:tabs>
            <w:spacing w:line="360" w:lineRule="auto"/>
            <w:rPr>
              <w:rFonts w:asciiTheme="minorHAnsi" w:eastAsiaTheme="minorEastAsia" w:hAnsiTheme="minorHAnsi" w:cstheme="minorBidi"/>
              <w:noProof/>
              <w:sz w:val="22"/>
              <w:szCs w:val="22"/>
              <w:lang w:val="de-DE"/>
            </w:rPr>
          </w:pPr>
          <w:hyperlink w:anchor="_Toc438064008" w:history="1">
            <w:r w:rsidR="00827519" w:rsidRPr="00A8540E">
              <w:rPr>
                <w:rStyle w:val="Hyperlink"/>
                <w:rFonts w:eastAsiaTheme="majorEastAsia"/>
                <w:noProof/>
              </w:rPr>
              <w:t>2.</w:t>
            </w:r>
            <w:r w:rsidR="00827519">
              <w:rPr>
                <w:rFonts w:asciiTheme="minorHAnsi" w:eastAsiaTheme="minorEastAsia" w:hAnsiTheme="minorHAnsi" w:cstheme="minorBidi"/>
                <w:noProof/>
                <w:sz w:val="22"/>
                <w:szCs w:val="22"/>
                <w:lang w:val="de-DE"/>
              </w:rPr>
              <w:tab/>
            </w:r>
            <w:r w:rsidR="00827519" w:rsidRPr="00A8540E">
              <w:rPr>
                <w:rStyle w:val="Hyperlink"/>
                <w:rFonts w:eastAsiaTheme="majorEastAsia"/>
                <w:noProof/>
              </w:rPr>
              <w:t>Rich Picture</w:t>
            </w:r>
            <w:r w:rsidR="00827519">
              <w:rPr>
                <w:noProof/>
                <w:webHidden/>
              </w:rPr>
              <w:tab/>
            </w:r>
            <w:r w:rsidR="00827519">
              <w:rPr>
                <w:noProof/>
                <w:webHidden/>
              </w:rPr>
              <w:fldChar w:fldCharType="begin"/>
            </w:r>
            <w:r w:rsidR="00827519">
              <w:rPr>
                <w:noProof/>
                <w:webHidden/>
              </w:rPr>
              <w:instrText xml:space="preserve"> PAGEREF _Toc438064008 \h </w:instrText>
            </w:r>
            <w:r w:rsidR="00827519">
              <w:rPr>
                <w:noProof/>
                <w:webHidden/>
              </w:rPr>
            </w:r>
            <w:r w:rsidR="00827519">
              <w:rPr>
                <w:noProof/>
                <w:webHidden/>
              </w:rPr>
              <w:fldChar w:fldCharType="separate"/>
            </w:r>
            <w:r w:rsidR="00827519">
              <w:rPr>
                <w:noProof/>
                <w:webHidden/>
              </w:rPr>
              <w:t>2</w:t>
            </w:r>
            <w:r w:rsidR="00827519">
              <w:rPr>
                <w:noProof/>
                <w:webHidden/>
              </w:rPr>
              <w:fldChar w:fldCharType="end"/>
            </w:r>
          </w:hyperlink>
        </w:p>
        <w:p w:rsidR="00827519" w:rsidRDefault="00F75B47" w:rsidP="00827519">
          <w:pPr>
            <w:pStyle w:val="Verzeichnis1"/>
            <w:tabs>
              <w:tab w:val="left" w:pos="440"/>
              <w:tab w:val="right" w:leader="dot" w:pos="9628"/>
            </w:tabs>
            <w:spacing w:line="360" w:lineRule="auto"/>
            <w:rPr>
              <w:rFonts w:asciiTheme="minorHAnsi" w:eastAsiaTheme="minorEastAsia" w:hAnsiTheme="minorHAnsi" w:cstheme="minorBidi"/>
              <w:noProof/>
              <w:sz w:val="22"/>
              <w:szCs w:val="22"/>
              <w:lang w:val="de-DE"/>
            </w:rPr>
          </w:pPr>
          <w:hyperlink w:anchor="_Toc438064009" w:history="1">
            <w:r w:rsidR="00827519" w:rsidRPr="00A8540E">
              <w:rPr>
                <w:rStyle w:val="Hyperlink"/>
                <w:rFonts w:eastAsiaTheme="majorEastAsia"/>
                <w:noProof/>
              </w:rPr>
              <w:t>3.</w:t>
            </w:r>
            <w:r w:rsidR="00827519">
              <w:rPr>
                <w:rFonts w:asciiTheme="minorHAnsi" w:eastAsiaTheme="minorEastAsia" w:hAnsiTheme="minorHAnsi" w:cstheme="minorBidi"/>
                <w:noProof/>
                <w:sz w:val="22"/>
                <w:szCs w:val="22"/>
                <w:lang w:val="de-DE"/>
              </w:rPr>
              <w:tab/>
            </w:r>
            <w:r w:rsidR="00827519" w:rsidRPr="00A8540E">
              <w:rPr>
                <w:rStyle w:val="Hyperlink"/>
                <w:rFonts w:eastAsiaTheme="majorEastAsia"/>
                <w:noProof/>
              </w:rPr>
              <w:t>Stakeholder</w:t>
            </w:r>
            <w:r w:rsidR="00827519">
              <w:rPr>
                <w:noProof/>
                <w:webHidden/>
              </w:rPr>
              <w:tab/>
            </w:r>
            <w:r w:rsidR="00827519">
              <w:rPr>
                <w:noProof/>
                <w:webHidden/>
              </w:rPr>
              <w:fldChar w:fldCharType="begin"/>
            </w:r>
            <w:r w:rsidR="00827519">
              <w:rPr>
                <w:noProof/>
                <w:webHidden/>
              </w:rPr>
              <w:instrText xml:space="preserve"> PAGEREF _Toc438064009 \h </w:instrText>
            </w:r>
            <w:r w:rsidR="00827519">
              <w:rPr>
                <w:noProof/>
                <w:webHidden/>
              </w:rPr>
            </w:r>
            <w:r w:rsidR="00827519">
              <w:rPr>
                <w:noProof/>
                <w:webHidden/>
              </w:rPr>
              <w:fldChar w:fldCharType="separate"/>
            </w:r>
            <w:r w:rsidR="00827519">
              <w:rPr>
                <w:noProof/>
                <w:webHidden/>
              </w:rPr>
              <w:t>3</w:t>
            </w:r>
            <w:r w:rsidR="00827519">
              <w:rPr>
                <w:noProof/>
                <w:webHidden/>
              </w:rPr>
              <w:fldChar w:fldCharType="end"/>
            </w:r>
          </w:hyperlink>
        </w:p>
        <w:p w:rsidR="00827519" w:rsidRDefault="00F75B47" w:rsidP="00827519">
          <w:pPr>
            <w:pStyle w:val="Verzeichnis1"/>
            <w:tabs>
              <w:tab w:val="left" w:pos="440"/>
              <w:tab w:val="right" w:leader="dot" w:pos="9628"/>
            </w:tabs>
            <w:spacing w:line="360" w:lineRule="auto"/>
            <w:rPr>
              <w:rFonts w:asciiTheme="minorHAnsi" w:eastAsiaTheme="minorEastAsia" w:hAnsiTheme="minorHAnsi" w:cstheme="minorBidi"/>
              <w:noProof/>
              <w:sz w:val="22"/>
              <w:szCs w:val="22"/>
              <w:lang w:val="de-DE"/>
            </w:rPr>
          </w:pPr>
          <w:hyperlink w:anchor="_Toc438064010" w:history="1">
            <w:r w:rsidR="00827519" w:rsidRPr="00A8540E">
              <w:rPr>
                <w:rStyle w:val="Hyperlink"/>
                <w:rFonts w:eastAsiaTheme="majorEastAsia"/>
                <w:noProof/>
              </w:rPr>
              <w:t>4.</w:t>
            </w:r>
            <w:r w:rsidR="00827519">
              <w:rPr>
                <w:rFonts w:asciiTheme="minorHAnsi" w:eastAsiaTheme="minorEastAsia" w:hAnsiTheme="minorHAnsi" w:cstheme="minorBidi"/>
                <w:noProof/>
                <w:sz w:val="22"/>
                <w:szCs w:val="22"/>
                <w:lang w:val="de-DE"/>
              </w:rPr>
              <w:tab/>
            </w:r>
            <w:r w:rsidR="00827519" w:rsidRPr="00A8540E">
              <w:rPr>
                <w:rStyle w:val="Hyperlink"/>
                <w:rFonts w:eastAsiaTheme="majorEastAsia"/>
                <w:noProof/>
              </w:rPr>
              <w:t>Holons</w:t>
            </w:r>
            <w:r w:rsidR="00827519">
              <w:rPr>
                <w:noProof/>
                <w:webHidden/>
              </w:rPr>
              <w:tab/>
            </w:r>
            <w:r w:rsidR="00827519">
              <w:rPr>
                <w:noProof/>
                <w:webHidden/>
              </w:rPr>
              <w:fldChar w:fldCharType="begin"/>
            </w:r>
            <w:r w:rsidR="00827519">
              <w:rPr>
                <w:noProof/>
                <w:webHidden/>
              </w:rPr>
              <w:instrText xml:space="preserve"> PAGEREF _Toc438064010 \h </w:instrText>
            </w:r>
            <w:r w:rsidR="00827519">
              <w:rPr>
                <w:noProof/>
                <w:webHidden/>
              </w:rPr>
            </w:r>
            <w:r w:rsidR="00827519">
              <w:rPr>
                <w:noProof/>
                <w:webHidden/>
              </w:rPr>
              <w:fldChar w:fldCharType="separate"/>
            </w:r>
            <w:r w:rsidR="00827519">
              <w:rPr>
                <w:noProof/>
                <w:webHidden/>
              </w:rPr>
              <w:t>4</w:t>
            </w:r>
            <w:r w:rsidR="00827519">
              <w:rPr>
                <w:noProof/>
                <w:webHidden/>
              </w:rPr>
              <w:fldChar w:fldCharType="end"/>
            </w:r>
          </w:hyperlink>
        </w:p>
        <w:p w:rsidR="00827519" w:rsidRDefault="00F75B47" w:rsidP="00827519">
          <w:pPr>
            <w:pStyle w:val="Verzeichnis2"/>
            <w:tabs>
              <w:tab w:val="right" w:leader="dot" w:pos="9628"/>
            </w:tabs>
            <w:spacing w:line="360" w:lineRule="auto"/>
            <w:rPr>
              <w:rFonts w:asciiTheme="minorHAnsi" w:eastAsiaTheme="minorEastAsia" w:hAnsiTheme="minorHAnsi" w:cstheme="minorBidi"/>
              <w:noProof/>
              <w:sz w:val="22"/>
              <w:szCs w:val="22"/>
              <w:lang w:val="de-DE"/>
            </w:rPr>
          </w:pPr>
          <w:hyperlink w:anchor="_Toc438064011" w:history="1">
            <w:r w:rsidR="00827519" w:rsidRPr="00A8540E">
              <w:rPr>
                <w:rStyle w:val="Hyperlink"/>
                <w:rFonts w:eastAsiaTheme="majorEastAsia"/>
                <w:noProof/>
              </w:rPr>
              <w:t>Die Perspektiven:</w:t>
            </w:r>
            <w:r w:rsidR="00827519">
              <w:rPr>
                <w:noProof/>
                <w:webHidden/>
              </w:rPr>
              <w:tab/>
            </w:r>
            <w:r w:rsidR="00827519">
              <w:rPr>
                <w:noProof/>
                <w:webHidden/>
              </w:rPr>
              <w:fldChar w:fldCharType="begin"/>
            </w:r>
            <w:r w:rsidR="00827519">
              <w:rPr>
                <w:noProof/>
                <w:webHidden/>
              </w:rPr>
              <w:instrText xml:space="preserve"> PAGEREF _Toc438064011 \h </w:instrText>
            </w:r>
            <w:r w:rsidR="00827519">
              <w:rPr>
                <w:noProof/>
                <w:webHidden/>
              </w:rPr>
            </w:r>
            <w:r w:rsidR="00827519">
              <w:rPr>
                <w:noProof/>
                <w:webHidden/>
              </w:rPr>
              <w:fldChar w:fldCharType="separate"/>
            </w:r>
            <w:r w:rsidR="00827519">
              <w:rPr>
                <w:noProof/>
                <w:webHidden/>
              </w:rPr>
              <w:t>4</w:t>
            </w:r>
            <w:r w:rsidR="00827519">
              <w:rPr>
                <w:noProof/>
                <w:webHidden/>
              </w:rPr>
              <w:fldChar w:fldCharType="end"/>
            </w:r>
          </w:hyperlink>
        </w:p>
        <w:p w:rsidR="00827519" w:rsidRDefault="00F75B47" w:rsidP="00827519">
          <w:pPr>
            <w:pStyle w:val="Verzeichnis2"/>
            <w:tabs>
              <w:tab w:val="right" w:leader="dot" w:pos="9628"/>
            </w:tabs>
            <w:spacing w:line="360" w:lineRule="auto"/>
            <w:rPr>
              <w:rFonts w:asciiTheme="minorHAnsi" w:eastAsiaTheme="minorEastAsia" w:hAnsiTheme="minorHAnsi" w:cstheme="minorBidi"/>
              <w:noProof/>
              <w:sz w:val="22"/>
              <w:szCs w:val="22"/>
              <w:lang w:val="de-DE"/>
            </w:rPr>
          </w:pPr>
          <w:hyperlink w:anchor="_Toc438064012" w:history="1">
            <w:r w:rsidR="00827519" w:rsidRPr="00A8540E">
              <w:rPr>
                <w:rStyle w:val="Hyperlink"/>
                <w:rFonts w:eastAsiaTheme="majorEastAsia"/>
                <w:noProof/>
              </w:rPr>
              <w:t>Root Definition und Modellbildung aus den Holons</w:t>
            </w:r>
            <w:r w:rsidR="00827519">
              <w:rPr>
                <w:noProof/>
                <w:webHidden/>
              </w:rPr>
              <w:tab/>
            </w:r>
            <w:r w:rsidR="00827519">
              <w:rPr>
                <w:noProof/>
                <w:webHidden/>
              </w:rPr>
              <w:fldChar w:fldCharType="begin"/>
            </w:r>
            <w:r w:rsidR="00827519">
              <w:rPr>
                <w:noProof/>
                <w:webHidden/>
              </w:rPr>
              <w:instrText xml:space="preserve"> PAGEREF _Toc438064012 \h </w:instrText>
            </w:r>
            <w:r w:rsidR="00827519">
              <w:rPr>
                <w:noProof/>
                <w:webHidden/>
              </w:rPr>
            </w:r>
            <w:r w:rsidR="00827519">
              <w:rPr>
                <w:noProof/>
                <w:webHidden/>
              </w:rPr>
              <w:fldChar w:fldCharType="separate"/>
            </w:r>
            <w:r w:rsidR="00827519">
              <w:rPr>
                <w:noProof/>
                <w:webHidden/>
              </w:rPr>
              <w:t>6</w:t>
            </w:r>
            <w:r w:rsidR="00827519">
              <w:rPr>
                <w:noProof/>
                <w:webHidden/>
              </w:rPr>
              <w:fldChar w:fldCharType="end"/>
            </w:r>
          </w:hyperlink>
        </w:p>
        <w:p w:rsidR="00827519" w:rsidRDefault="00F75B47" w:rsidP="00827519">
          <w:pPr>
            <w:pStyle w:val="Verzeichnis1"/>
            <w:tabs>
              <w:tab w:val="left" w:pos="440"/>
              <w:tab w:val="right" w:leader="dot" w:pos="9628"/>
            </w:tabs>
            <w:spacing w:line="360" w:lineRule="auto"/>
            <w:rPr>
              <w:noProof/>
            </w:rPr>
          </w:pPr>
          <w:hyperlink w:anchor="_Toc438064013" w:history="1">
            <w:r w:rsidR="00827519" w:rsidRPr="00A8540E">
              <w:rPr>
                <w:rStyle w:val="Hyperlink"/>
                <w:rFonts w:eastAsiaTheme="majorEastAsia"/>
                <w:noProof/>
              </w:rPr>
              <w:t>5.</w:t>
            </w:r>
            <w:r w:rsidR="00827519">
              <w:rPr>
                <w:rFonts w:asciiTheme="minorHAnsi" w:eastAsiaTheme="minorEastAsia" w:hAnsiTheme="minorHAnsi" w:cstheme="minorBidi"/>
                <w:noProof/>
                <w:sz w:val="22"/>
                <w:szCs w:val="22"/>
                <w:lang w:val="de-DE"/>
              </w:rPr>
              <w:tab/>
            </w:r>
            <w:r w:rsidR="00827519" w:rsidRPr="00A8540E">
              <w:rPr>
                <w:rStyle w:val="Hyperlink"/>
                <w:rFonts w:eastAsiaTheme="majorEastAsia"/>
                <w:noProof/>
              </w:rPr>
              <w:t xml:space="preserve">Fragen, Ergebnisse, Empfehlungen und </w:t>
            </w:r>
            <w:r w:rsidR="00D52BF3">
              <w:rPr>
                <w:rStyle w:val="Hyperlink"/>
                <w:rFonts w:eastAsiaTheme="majorEastAsia"/>
                <w:noProof/>
              </w:rPr>
              <w:t xml:space="preserve">erforderliche </w:t>
            </w:r>
            <w:r w:rsidR="00827519" w:rsidRPr="00A8540E">
              <w:rPr>
                <w:rStyle w:val="Hyperlink"/>
                <w:rFonts w:eastAsiaTheme="majorEastAsia"/>
                <w:noProof/>
              </w:rPr>
              <w:t>Anpassungen</w:t>
            </w:r>
            <w:r w:rsidR="00827519">
              <w:rPr>
                <w:noProof/>
                <w:webHidden/>
              </w:rPr>
              <w:tab/>
            </w:r>
            <w:r w:rsidR="00827519">
              <w:rPr>
                <w:noProof/>
                <w:webHidden/>
              </w:rPr>
              <w:fldChar w:fldCharType="begin"/>
            </w:r>
            <w:r w:rsidR="00827519">
              <w:rPr>
                <w:noProof/>
                <w:webHidden/>
              </w:rPr>
              <w:instrText xml:space="preserve"> PAGEREF _Toc438064013 \h </w:instrText>
            </w:r>
            <w:r w:rsidR="00827519">
              <w:rPr>
                <w:noProof/>
                <w:webHidden/>
              </w:rPr>
            </w:r>
            <w:r w:rsidR="00827519">
              <w:rPr>
                <w:noProof/>
                <w:webHidden/>
              </w:rPr>
              <w:fldChar w:fldCharType="separate"/>
            </w:r>
            <w:r w:rsidR="00827519">
              <w:rPr>
                <w:noProof/>
                <w:webHidden/>
              </w:rPr>
              <w:t>8</w:t>
            </w:r>
            <w:r w:rsidR="00827519">
              <w:rPr>
                <w:noProof/>
                <w:webHidden/>
              </w:rPr>
              <w:fldChar w:fldCharType="end"/>
            </w:r>
          </w:hyperlink>
        </w:p>
        <w:p w:rsidR="00FE553A" w:rsidRPr="00FE553A" w:rsidRDefault="00FE553A" w:rsidP="00FE553A">
          <w:pPr>
            <w:pStyle w:val="Verzeichnis1"/>
            <w:tabs>
              <w:tab w:val="left" w:pos="440"/>
              <w:tab w:val="right" w:leader="dot" w:pos="9628"/>
            </w:tabs>
            <w:spacing w:line="360" w:lineRule="auto"/>
            <w:rPr>
              <w:rFonts w:eastAsiaTheme="minorEastAsia"/>
            </w:rPr>
          </w:pPr>
          <w:hyperlink w:anchor="_Toc438064013" w:history="1">
            <w:r>
              <w:rPr>
                <w:rStyle w:val="Hyperlink"/>
                <w:rFonts w:eastAsiaTheme="majorEastAsia"/>
                <w:noProof/>
              </w:rPr>
              <w:t>6</w:t>
            </w:r>
            <w:r w:rsidRPr="00A8540E">
              <w:rPr>
                <w:rStyle w:val="Hyperlink"/>
                <w:rFonts w:eastAsiaTheme="majorEastAsia"/>
                <w:noProof/>
              </w:rPr>
              <w:t>.</w:t>
            </w:r>
            <w:r>
              <w:rPr>
                <w:rFonts w:asciiTheme="minorHAnsi" w:eastAsiaTheme="minorEastAsia" w:hAnsiTheme="minorHAnsi" w:cstheme="minorBidi"/>
                <w:noProof/>
                <w:sz w:val="22"/>
                <w:szCs w:val="22"/>
                <w:lang w:val="de-DE"/>
              </w:rPr>
              <w:tab/>
            </w:r>
            <w:r>
              <w:rPr>
                <w:rFonts w:asciiTheme="minorHAnsi" w:eastAsiaTheme="minorEastAsia" w:hAnsiTheme="minorHAnsi" w:cstheme="minorBidi"/>
                <w:noProof/>
                <w:sz w:val="22"/>
                <w:szCs w:val="22"/>
                <w:lang w:val="de-DE"/>
              </w:rPr>
              <w:t>Quellennachweise (Bilder)</w:t>
            </w:r>
            <w:r>
              <w:rPr>
                <w:noProof/>
                <w:webHidden/>
              </w:rPr>
              <w:tab/>
            </w:r>
            <w:r>
              <w:rPr>
                <w:noProof/>
                <w:webHidden/>
              </w:rPr>
              <w:fldChar w:fldCharType="begin"/>
            </w:r>
            <w:r>
              <w:rPr>
                <w:noProof/>
                <w:webHidden/>
              </w:rPr>
              <w:instrText xml:space="preserve"> PAGEREF _Toc438064013 \h </w:instrText>
            </w:r>
            <w:r>
              <w:rPr>
                <w:noProof/>
                <w:webHidden/>
              </w:rPr>
            </w:r>
            <w:r>
              <w:rPr>
                <w:noProof/>
                <w:webHidden/>
              </w:rPr>
              <w:fldChar w:fldCharType="separate"/>
            </w:r>
            <w:r>
              <w:rPr>
                <w:noProof/>
                <w:webHidden/>
              </w:rPr>
              <w:t>8</w:t>
            </w:r>
            <w:r>
              <w:rPr>
                <w:noProof/>
                <w:webHidden/>
              </w:rPr>
              <w:fldChar w:fldCharType="end"/>
            </w:r>
          </w:hyperlink>
        </w:p>
        <w:p w:rsidR="00A84E13" w:rsidRDefault="00A84E13" w:rsidP="00827519">
          <w:pPr>
            <w:spacing w:line="360" w:lineRule="auto"/>
            <w:rPr>
              <w:rFonts w:asciiTheme="majorHAnsi" w:eastAsiaTheme="majorEastAsia" w:hAnsiTheme="majorHAnsi" w:cstheme="majorBidi"/>
              <w:b/>
              <w:bCs/>
              <w:color w:val="365F91" w:themeColor="accent1" w:themeShade="BF"/>
              <w:sz w:val="28"/>
              <w:szCs w:val="28"/>
              <w:lang w:eastAsia="de-AT"/>
            </w:rPr>
          </w:pPr>
          <w:r>
            <w:rPr>
              <w:b/>
              <w:bCs/>
              <w:lang w:val="de-DE"/>
            </w:rPr>
            <w:fldChar w:fldCharType="end"/>
          </w:r>
        </w:p>
      </w:sdtContent>
    </w:sdt>
    <w:p w:rsidR="00A84E13" w:rsidRDefault="00A84E13" w:rsidP="009C15EB">
      <w:pPr>
        <w:pStyle w:val="berschrift1"/>
        <w:sectPr w:rsidR="00A84E13" w:rsidSect="00A84E13">
          <w:footerReference w:type="default" r:id="rId10"/>
          <w:pgSz w:w="11906" w:h="16838"/>
          <w:pgMar w:top="1985" w:right="1134" w:bottom="1134" w:left="1134" w:header="709" w:footer="454" w:gutter="0"/>
          <w:pgNumType w:start="1"/>
          <w:cols w:space="708"/>
          <w:docGrid w:linePitch="360"/>
        </w:sectPr>
      </w:pPr>
    </w:p>
    <w:p w:rsidR="009C15EB" w:rsidRPr="009C15EB" w:rsidRDefault="00D52BF3" w:rsidP="00A84E13">
      <w:pPr>
        <w:pStyle w:val="berschrift1"/>
        <w:jc w:val="both"/>
      </w:pPr>
      <w:r>
        <w:lastRenderedPageBreak/>
        <w:t>Einleitung</w:t>
      </w:r>
    </w:p>
    <w:p w:rsidR="00EE3B55" w:rsidRDefault="00EE3B55" w:rsidP="00EE3B55">
      <w:pPr>
        <w:spacing w:line="360" w:lineRule="auto"/>
        <w:jc w:val="both"/>
      </w:pPr>
    </w:p>
    <w:p w:rsidR="009C15EB" w:rsidRPr="00EE3B55" w:rsidRDefault="00860513" w:rsidP="00EE3B55">
      <w:pPr>
        <w:spacing w:line="360" w:lineRule="auto"/>
        <w:jc w:val="both"/>
      </w:pPr>
      <w:r w:rsidRPr="00EE3B55">
        <w:t>Es soll ein Projekt durchgeführt werden, bei dem das Projektteam augenscheinlich im Dunkeln darüber gelassen wird, was konkrete Projektziele sind</w:t>
      </w:r>
      <w:r w:rsidR="006537E0">
        <w:t xml:space="preserve"> </w:t>
      </w:r>
      <w:r w:rsidRPr="00EE3B55">
        <w:t>.Von einer Vorstudie ist nichts bekannt, stattdessen von „durchgesickerten“ Informationen. Insofern bestehen hier bereits in der Planungsphase schwere Mängel, die es zuerst zu beheben gilt, bevor überhaupt mit dem eigentlichen Projekt gestartet werden kann. Von einer Feinstudie kann überhaupt noch keine Rede sein, solange das Projekt im „nicht einmal Vorstudien-Stadium“ verharrt.</w:t>
      </w:r>
    </w:p>
    <w:p w:rsidR="00860513" w:rsidRPr="00EE3B55" w:rsidRDefault="00860513" w:rsidP="00EE3B55">
      <w:pPr>
        <w:spacing w:line="360" w:lineRule="auto"/>
        <w:jc w:val="both"/>
      </w:pPr>
    </w:p>
    <w:p w:rsidR="00860513" w:rsidRPr="00EE3B55" w:rsidRDefault="00860513" w:rsidP="00EE3B55">
      <w:pPr>
        <w:spacing w:line="360" w:lineRule="auto"/>
        <w:jc w:val="both"/>
      </w:pPr>
      <w:r w:rsidRPr="00EE3B55">
        <w:t xml:space="preserve">Insofern ist es nicht verwunderlich, dass die genannten Mitarbeiter demotiviert sind, generell nicht wissen, was für ein Projekt eigentlich </w:t>
      </w:r>
      <w:r w:rsidR="006537E0" w:rsidRPr="00EE3B55">
        <w:t>umgesetzt</w:t>
      </w:r>
      <w:r w:rsidRPr="00EE3B55">
        <w:t xml:space="preserve"> werden soll und welche Aufgaben sie durchzuführen haben. Es liegt ein klarer Weisungswiderspruch zwischen den Linienvorgesetzten aus den alten Firmenstrukturen und dem Projektleiter, der aus der das Unternehmen aufgekauft habenden Ölfirma statt, auch wenn dieser Deutscher ist und den Mitarbeitern mit Respekt und Motivation begegnet ist. Da sich an deren Vorbehalten gegenüber den Saudis (vorerst) nichts ändert und wohl auch nicht ändern wird - wovon auch die Auffassungen zeugen, der Projektleiter habe „die Weisheit mit Löffeln </w:t>
      </w:r>
      <w:r w:rsidR="006537E0">
        <w:t>g</w:t>
      </w:r>
      <w:r w:rsidRPr="00EE3B55">
        <w:t xml:space="preserve">efressen“, wäre zuerst Überzeugungsarbeit zu leisten, dass das Projekt notwendig, nützlich und letztlich den Mitarbeitern selbst zugutekäme. Denn wenn die Auftragslage besser ist (wovon nach dem Projekt auszugehen ist) und wovon auch die nach 1/2 Jahr stärker einsetzende Nachfrage zeugte, ist auch die Stabilität des Unternehmens gesichert und damit auch letztlich der Arbeitsplatz der einzelnen Mitarbeiter. Insofern erscheint es hier mehr als fraglich, was das Interesse der </w:t>
      </w:r>
      <w:proofErr w:type="spellStart"/>
      <w:r w:rsidRPr="00EE3B55">
        <w:t>Stakeholder</w:t>
      </w:r>
      <w:proofErr w:type="spellEnd"/>
      <w:r w:rsidRPr="00EE3B55">
        <w:t xml:space="preserve"> eigentlich ist. Reagiert wurde darauf allerdings mit dem „Werfen von entbehrlichen Mitarbeitern“ ins Projekt.</w:t>
      </w:r>
    </w:p>
    <w:p w:rsidR="00860513" w:rsidRPr="00EE3B55" w:rsidRDefault="00860513" w:rsidP="00EE3B55">
      <w:pPr>
        <w:spacing w:line="360" w:lineRule="auto"/>
        <w:jc w:val="both"/>
      </w:pPr>
    </w:p>
    <w:p w:rsidR="00860513" w:rsidRPr="00EE3B55" w:rsidRDefault="00860513" w:rsidP="00EE3B55">
      <w:pPr>
        <w:spacing w:line="360" w:lineRule="auto"/>
        <w:jc w:val="both"/>
      </w:pPr>
      <w:r w:rsidRPr="00EE3B55">
        <w:t xml:space="preserve">Da der Projektleiter somit generell mit </w:t>
      </w:r>
      <w:r w:rsidR="006537E0" w:rsidRPr="00EE3B55">
        <w:t>rauem</w:t>
      </w:r>
      <w:r w:rsidRPr="00EE3B55">
        <w:t xml:space="preserve"> Gegenwind sowohl von den Mitarbeitern als auch deren Linienvorgesetzen konfrontiert ist ebenso wie mit dem offensichtlichen Selbstläufergedanken der Saudis, dabei mehr oder weniger als Einzelgänger versucht das Projekt am Laufen zu halten und dabei selber in depressive Phasen verfällt (anders kann man es nicht erklären, dass der Projektleiter sich auf das Niveau herablässt, zu behaupten, jeder Depp könne die Aufgaben erfüllen, er müsse diese aber selber machen mit diesem Projektteam) und in den Meetings nur gestritten </w:t>
      </w:r>
      <w:r w:rsidR="005E2759" w:rsidRPr="00EE3B55">
        <w:t>wird</w:t>
      </w:r>
      <w:r w:rsidRPr="00EE3B55">
        <w:t>, verwundert es daher nicht, dass das Projekt von Beginn an permanent vor dem Scheitern steht.</w:t>
      </w:r>
    </w:p>
    <w:p w:rsidR="00860513" w:rsidRPr="00860513" w:rsidRDefault="00860513" w:rsidP="00860513">
      <w:pPr>
        <w:pStyle w:val="berschrift2"/>
      </w:pPr>
      <w:bookmarkStart w:id="1" w:name="_Toc438064007"/>
      <w:r w:rsidRPr="00860513">
        <w:lastRenderedPageBreak/>
        <w:t>Die Kurzfassung der Problematik lautet daher:</w:t>
      </w:r>
      <w:bookmarkEnd w:id="1"/>
    </w:p>
    <w:p w:rsidR="00860513" w:rsidRPr="00EE3B55" w:rsidRDefault="00860513" w:rsidP="00EE3B55">
      <w:pPr>
        <w:spacing w:line="360" w:lineRule="auto"/>
        <w:jc w:val="both"/>
      </w:pPr>
    </w:p>
    <w:p w:rsidR="005E2759" w:rsidRPr="00EE3B55" w:rsidRDefault="00860513" w:rsidP="00EE3B55">
      <w:pPr>
        <w:pStyle w:val="Listenabsatz"/>
        <w:numPr>
          <w:ilvl w:val="0"/>
          <w:numId w:val="3"/>
        </w:numPr>
        <w:spacing w:line="360" w:lineRule="auto"/>
        <w:jc w:val="both"/>
      </w:pPr>
      <w:r w:rsidRPr="00EE3B55">
        <w:t>es g</w:t>
      </w:r>
      <w:r w:rsidR="005E2759" w:rsidRPr="00EE3B55">
        <w:t>i</w:t>
      </w:r>
      <w:r w:rsidRPr="00EE3B55">
        <w:t>b</w:t>
      </w:r>
      <w:r w:rsidR="005E2759" w:rsidRPr="00EE3B55">
        <w:t>t</w:t>
      </w:r>
      <w:r w:rsidRPr="00EE3B55">
        <w:t xml:space="preserve"> EIN Projekt</w:t>
      </w:r>
    </w:p>
    <w:p w:rsidR="005E2759" w:rsidRPr="00EE3B55" w:rsidRDefault="00860513" w:rsidP="00EE3B55">
      <w:pPr>
        <w:pStyle w:val="Listenabsatz"/>
        <w:numPr>
          <w:ilvl w:val="0"/>
          <w:numId w:val="3"/>
        </w:numPr>
        <w:spacing w:line="360" w:lineRule="auto"/>
        <w:jc w:val="both"/>
      </w:pPr>
      <w:r w:rsidRPr="00EE3B55">
        <w:t xml:space="preserve">es </w:t>
      </w:r>
      <w:r w:rsidR="005E2759" w:rsidRPr="00EE3B55">
        <w:t>ist</w:t>
      </w:r>
      <w:r w:rsidRPr="00EE3B55">
        <w:t xml:space="preserve"> unklar, was konkret DAS PROJEKT </w:t>
      </w:r>
      <w:r w:rsidR="005E2759" w:rsidRPr="00EE3B55">
        <w:t>ist</w:t>
      </w:r>
    </w:p>
    <w:p w:rsidR="005E2759" w:rsidRPr="00EE3B55" w:rsidRDefault="00860513" w:rsidP="00EE3B55">
      <w:pPr>
        <w:pStyle w:val="Listenabsatz"/>
        <w:numPr>
          <w:ilvl w:val="0"/>
          <w:numId w:val="3"/>
        </w:numPr>
        <w:spacing w:line="360" w:lineRule="auto"/>
        <w:jc w:val="both"/>
      </w:pPr>
      <w:r w:rsidRPr="00EE3B55">
        <w:t>generell haben die Mitarbeiter im Unternehmen generell die Firmenübernahme durch</w:t>
      </w:r>
      <w:r w:rsidR="005E2759" w:rsidRPr="00EE3B55">
        <w:t xml:space="preserve"> </w:t>
      </w:r>
      <w:r w:rsidRPr="00EE3B55">
        <w:t xml:space="preserve">die Saudis noch nicht </w:t>
      </w:r>
      <w:r w:rsidR="005E2759" w:rsidRPr="00EE3B55">
        <w:t>„</w:t>
      </w:r>
      <w:r w:rsidRPr="00EE3B55">
        <w:t>verdaut</w:t>
      </w:r>
      <w:r w:rsidR="005E2759" w:rsidRPr="00EE3B55">
        <w:t>“</w:t>
      </w:r>
    </w:p>
    <w:p w:rsidR="005E2759" w:rsidRPr="00EE3B55" w:rsidRDefault="00827519" w:rsidP="00EE3B55">
      <w:pPr>
        <w:pStyle w:val="Listenabsatz"/>
        <w:numPr>
          <w:ilvl w:val="0"/>
          <w:numId w:val="3"/>
        </w:numPr>
        <w:spacing w:line="360" w:lineRule="auto"/>
        <w:jc w:val="both"/>
      </w:pPr>
      <w:r>
        <w:t>d</w:t>
      </w:r>
      <w:r w:rsidR="00860513" w:rsidRPr="00EE3B55">
        <w:t>er von den Saudis entsandte Projektleiter w</w:t>
      </w:r>
      <w:r w:rsidR="005E2759" w:rsidRPr="00EE3B55">
        <w:t>i</w:t>
      </w:r>
      <w:r w:rsidR="00860513" w:rsidRPr="00EE3B55">
        <w:t>rd stellvertretend als Feindbild</w:t>
      </w:r>
      <w:r w:rsidR="005E2759" w:rsidRPr="00EE3B55">
        <w:t xml:space="preserve"> </w:t>
      </w:r>
      <w:r w:rsidR="00860513" w:rsidRPr="00EE3B55">
        <w:t>betrachtet</w:t>
      </w:r>
    </w:p>
    <w:p w:rsidR="005E2759" w:rsidRPr="00EE3B55" w:rsidRDefault="00860513" w:rsidP="00EE3B55">
      <w:pPr>
        <w:pStyle w:val="Listenabsatz"/>
        <w:numPr>
          <w:ilvl w:val="0"/>
          <w:numId w:val="3"/>
        </w:numPr>
        <w:spacing w:line="360" w:lineRule="auto"/>
        <w:jc w:val="both"/>
      </w:pPr>
      <w:r w:rsidRPr="00EE3B55">
        <w:t>der Projektleiter kämpft als Einzelkämpfer gegen alle, versucht dabei aber das Projekt am Laufen zu halten</w:t>
      </w:r>
    </w:p>
    <w:p w:rsidR="005E2759" w:rsidRPr="00EE3B55" w:rsidRDefault="00860513" w:rsidP="00EE3B55">
      <w:pPr>
        <w:pStyle w:val="Listenabsatz"/>
        <w:numPr>
          <w:ilvl w:val="0"/>
          <w:numId w:val="3"/>
        </w:numPr>
        <w:spacing w:line="360" w:lineRule="auto"/>
        <w:jc w:val="both"/>
      </w:pPr>
      <w:r w:rsidRPr="00EE3B55">
        <w:t xml:space="preserve">von den Saudis selbst </w:t>
      </w:r>
      <w:r w:rsidR="005E2759" w:rsidRPr="00EE3B55">
        <w:t>hört man</w:t>
      </w:r>
      <w:r w:rsidRPr="00EE3B55">
        <w:t xml:space="preserve"> nichts - offenbar </w:t>
      </w:r>
      <w:r w:rsidR="005E2759" w:rsidRPr="00EE3B55">
        <w:t>gehen</w:t>
      </w:r>
      <w:r w:rsidRPr="00EE3B55">
        <w:t xml:space="preserve"> diese davon aus, dass es</w:t>
      </w:r>
      <w:r w:rsidR="005E2759" w:rsidRPr="00EE3B55">
        <w:t xml:space="preserve"> </w:t>
      </w:r>
      <w:r w:rsidRPr="00EE3B55">
        <w:t xml:space="preserve">sich beim </w:t>
      </w:r>
      <w:r w:rsidR="005E2759" w:rsidRPr="00EE3B55">
        <w:t>„</w:t>
      </w:r>
      <w:r w:rsidRPr="00EE3B55">
        <w:t>Projekt</w:t>
      </w:r>
      <w:r w:rsidR="005E2759" w:rsidRPr="00EE3B55">
        <w:t>“</w:t>
      </w:r>
      <w:r w:rsidRPr="00EE3B55">
        <w:t xml:space="preserve"> um einen Selbstläufer handelte, möglicherweise mit der Auffassung</w:t>
      </w:r>
      <w:r w:rsidR="005E2759" w:rsidRPr="00EE3B55">
        <w:t xml:space="preserve"> </w:t>
      </w:r>
      <w:r w:rsidRPr="00EE3B55">
        <w:t xml:space="preserve">die in der Welt vorherrscht: </w:t>
      </w:r>
      <w:r w:rsidR="005E2759" w:rsidRPr="00EE3B55">
        <w:t>„</w:t>
      </w:r>
      <w:r w:rsidRPr="00EE3B55">
        <w:t>Made in Germany</w:t>
      </w:r>
      <w:r w:rsidR="005E2759" w:rsidRPr="00EE3B55">
        <w:t> </w:t>
      </w:r>
      <w:r w:rsidR="005E2759" w:rsidRPr="00EE3B55">
        <w:noBreakHyphen/>
        <w:t> </w:t>
      </w:r>
      <w:r w:rsidRPr="00EE3B55">
        <w:t>das muss ja wohl gut sein und mit</w:t>
      </w:r>
      <w:r w:rsidR="005E2759" w:rsidRPr="00EE3B55">
        <w:t xml:space="preserve"> </w:t>
      </w:r>
      <w:r w:rsidRPr="00EE3B55">
        <w:t>deutscher Gründlichkeit durchgeführt werden.</w:t>
      </w:r>
      <w:r w:rsidR="005E2759" w:rsidRPr="00EE3B55">
        <w:t>“</w:t>
      </w:r>
    </w:p>
    <w:p w:rsidR="005E2759" w:rsidRPr="00EE3B55" w:rsidRDefault="00860513" w:rsidP="00EE3B55">
      <w:pPr>
        <w:pStyle w:val="Listenabsatz"/>
        <w:numPr>
          <w:ilvl w:val="0"/>
          <w:numId w:val="3"/>
        </w:numPr>
        <w:spacing w:line="360" w:lineRule="auto"/>
        <w:jc w:val="both"/>
      </w:pPr>
      <w:r w:rsidRPr="00EE3B55">
        <w:t>es w</w:t>
      </w:r>
      <w:r w:rsidR="005E2759" w:rsidRPr="00EE3B55">
        <w:t>i</w:t>
      </w:r>
      <w:r w:rsidRPr="00EE3B55">
        <w:t xml:space="preserve">rd </w:t>
      </w:r>
      <w:r w:rsidR="005E2759" w:rsidRPr="00EE3B55">
        <w:t>„</w:t>
      </w:r>
      <w:r w:rsidRPr="00EE3B55">
        <w:t>die 2. Garnitur</w:t>
      </w:r>
      <w:r w:rsidR="005E2759" w:rsidRPr="00EE3B55">
        <w:t>“</w:t>
      </w:r>
      <w:r w:rsidRPr="00EE3B55">
        <w:t xml:space="preserve"> der Mitarbeiter in das Projekt gesteckt (die </w:t>
      </w:r>
      <w:r w:rsidR="005E2759" w:rsidRPr="00EE3B55">
        <w:t>„</w:t>
      </w:r>
      <w:r w:rsidRPr="00EE3B55">
        <w:t>Entbehrlichen</w:t>
      </w:r>
      <w:r w:rsidR="005E2759" w:rsidRPr="00EE3B55">
        <w:t>“</w:t>
      </w:r>
      <w:r w:rsidRPr="00EE3B55">
        <w:t xml:space="preserve">, die das wohl auch mitbekamen und dementsprechend </w:t>
      </w:r>
      <w:r w:rsidR="005E2759" w:rsidRPr="00EE3B55">
        <w:t>motiviert vom P</w:t>
      </w:r>
      <w:r w:rsidRPr="00EE3B55">
        <w:t xml:space="preserve">rojekt </w:t>
      </w:r>
      <w:r w:rsidR="005E2759" w:rsidRPr="00EE3B55">
        <w:t>sind</w:t>
      </w:r>
      <w:r w:rsidRPr="00EE3B55">
        <w:t>)</w:t>
      </w:r>
    </w:p>
    <w:p w:rsidR="00860513" w:rsidRPr="00EE3B55" w:rsidRDefault="00860513" w:rsidP="00EE3B55">
      <w:pPr>
        <w:pStyle w:val="Listenabsatz"/>
        <w:numPr>
          <w:ilvl w:val="0"/>
          <w:numId w:val="3"/>
        </w:numPr>
        <w:spacing w:line="360" w:lineRule="auto"/>
        <w:jc w:val="both"/>
      </w:pPr>
      <w:r w:rsidRPr="00EE3B55">
        <w:t>für das Scheitern des Projektes w</w:t>
      </w:r>
      <w:r w:rsidR="005E2759" w:rsidRPr="00EE3B55">
        <w:t>i</w:t>
      </w:r>
      <w:r w:rsidRPr="00EE3B55">
        <w:t>rd letztlich versucht, den Projektleiter zur</w:t>
      </w:r>
      <w:r w:rsidR="005E2759" w:rsidRPr="00EE3B55">
        <w:t xml:space="preserve"> </w:t>
      </w:r>
      <w:r w:rsidRPr="00EE3B55">
        <w:t>Verantwortung zu ziehen</w:t>
      </w:r>
    </w:p>
    <w:p w:rsidR="00860513" w:rsidRPr="00EE3B55" w:rsidRDefault="00860513" w:rsidP="00EE3B55">
      <w:pPr>
        <w:spacing w:line="360" w:lineRule="auto"/>
        <w:jc w:val="both"/>
      </w:pPr>
    </w:p>
    <w:p w:rsidR="00860513" w:rsidRPr="00EE3B55" w:rsidRDefault="00860513" w:rsidP="00EE3B55">
      <w:pPr>
        <w:spacing w:line="360" w:lineRule="auto"/>
        <w:jc w:val="both"/>
      </w:pPr>
      <w:r w:rsidRPr="00EE3B55">
        <w:t xml:space="preserve">Angesichts der - um es in aller Deutlichkeit zu sagen - Planungslosigkeit in der Führungsriege des </w:t>
      </w:r>
      <w:r w:rsidR="00827519" w:rsidRPr="00EE3B55">
        <w:t>Unternehmens</w:t>
      </w:r>
      <w:r w:rsidRPr="00EE3B55">
        <w:t xml:space="preserve"> ist es nur die logische Konsequenz, dass es zu dem vorliegenden Ist-Zustand gekommen ist.</w:t>
      </w:r>
      <w:r w:rsidR="005E2759" w:rsidRPr="00EE3B55">
        <w:t xml:space="preserve"> </w:t>
      </w:r>
      <w:r w:rsidRPr="00EE3B55">
        <w:t xml:space="preserve">Als Projektleiter hätte dieser von Beginn an konsequent die Notbremse ziehen müssen und den Auftraggebern (Saudis) mitteilen, dass im derzeitigen Zustand mit den derzeitigen Mitarbeitern das Projekt </w:t>
      </w:r>
      <w:r w:rsidR="005E2759" w:rsidRPr="00EE3B55">
        <w:t xml:space="preserve">so in dieser Form </w:t>
      </w:r>
      <w:r w:rsidRPr="00EE3B55">
        <w:t>nicht durchzuführen ist. Dies hätte in einer bereits erwähnten Vorstudie geschehen können, in der man für einen späteren Zeitpunkt den Nutzen des Projektes darlegen hätte können und kulturellen Auffassungsunterschiede erst einmal beiseite räumt.</w:t>
      </w:r>
    </w:p>
    <w:p w:rsidR="009C15EB" w:rsidRPr="009C15EB" w:rsidRDefault="005E2759" w:rsidP="00A84E13">
      <w:pPr>
        <w:pStyle w:val="berschrift1"/>
        <w:jc w:val="both"/>
      </w:pPr>
      <w:bookmarkStart w:id="2" w:name="_Toc438064008"/>
      <w:r>
        <w:t>Rich Picture</w:t>
      </w:r>
      <w:bookmarkEnd w:id="2"/>
    </w:p>
    <w:p w:rsidR="009C15EB" w:rsidRDefault="009C15EB" w:rsidP="00452071">
      <w:pPr>
        <w:spacing w:line="360" w:lineRule="auto"/>
        <w:jc w:val="both"/>
        <w:rPr>
          <w:rFonts w:ascii="Calibri" w:hAnsi="Calibri"/>
        </w:rPr>
      </w:pPr>
    </w:p>
    <w:p w:rsidR="00452071" w:rsidRDefault="00452071" w:rsidP="00452071">
      <w:pPr>
        <w:spacing w:line="360" w:lineRule="auto"/>
        <w:jc w:val="both"/>
        <w:rPr>
          <w:rFonts w:ascii="Calibri" w:hAnsi="Calibri"/>
        </w:rPr>
      </w:pPr>
      <w:r>
        <w:rPr>
          <w:rFonts w:ascii="Calibri" w:hAnsi="Calibri"/>
        </w:rPr>
        <w:t xml:space="preserve">Das folgende Rich Picture spiegelt die aktuelle Situation des Projektes wider und zeigt deutliche Defizite in der Interaktionskultur der beteiligten </w:t>
      </w:r>
      <w:proofErr w:type="spellStart"/>
      <w:r>
        <w:rPr>
          <w:rFonts w:ascii="Calibri" w:hAnsi="Calibri"/>
        </w:rPr>
        <w:t>Stakeholder</w:t>
      </w:r>
      <w:proofErr w:type="spellEnd"/>
      <w:r>
        <w:rPr>
          <w:rFonts w:ascii="Calibri" w:hAnsi="Calibri"/>
        </w:rPr>
        <w:t xml:space="preserve">. Hier ist von Deppen die Rede, von offenkundigem Hass auf andere Kulturen (Saudis) und einem überforderten Projektleiter, der faktisch kein solcher ist, sondern eine degradierte Figur im Wirkungsgefüge des Projektes. Als </w:t>
      </w:r>
      <w:r>
        <w:rPr>
          <w:rFonts w:ascii="Calibri" w:hAnsi="Calibri"/>
        </w:rPr>
        <w:lastRenderedPageBreak/>
        <w:t xml:space="preserve">Zufallsreaktion sind allerdings Kunden mit den Produkten (vorerst) zufrieden, was jedoch nicht über die </w:t>
      </w:r>
      <w:proofErr w:type="spellStart"/>
      <w:r>
        <w:rPr>
          <w:rFonts w:ascii="Calibri" w:hAnsi="Calibri"/>
        </w:rPr>
        <w:t>Scheiterungsgefahr</w:t>
      </w:r>
      <w:proofErr w:type="spellEnd"/>
      <w:r>
        <w:rPr>
          <w:rFonts w:ascii="Calibri" w:hAnsi="Calibri"/>
        </w:rPr>
        <w:t xml:space="preserve"> des Projektes hinwegtäuschen darf. Die roten Blitze signalisieren das deutliche Kriseln an allen Ecken und Enden, was sich auch in der Auffassung der Mitarbeiter niederschlägt, dass eben nur die „Entbehrlichen“ als 2. Garnitur im Projekt „</w:t>
      </w:r>
      <w:proofErr w:type="spellStart"/>
      <w:r>
        <w:rPr>
          <w:rFonts w:ascii="Calibri" w:hAnsi="Calibri"/>
        </w:rPr>
        <w:t>zwangsarbeiten</w:t>
      </w:r>
      <w:proofErr w:type="spellEnd"/>
      <w:r>
        <w:rPr>
          <w:rFonts w:ascii="Calibri" w:hAnsi="Calibri"/>
        </w:rPr>
        <w:t>“ müssen.</w:t>
      </w:r>
    </w:p>
    <w:p w:rsidR="00452071" w:rsidRPr="00452071" w:rsidRDefault="00452071" w:rsidP="00A84E13">
      <w:pPr>
        <w:jc w:val="both"/>
        <w:rPr>
          <w:rFonts w:ascii="Calibri" w:hAnsi="Calibri"/>
        </w:rPr>
      </w:pPr>
    </w:p>
    <w:p w:rsidR="009C15EB" w:rsidRDefault="00452071" w:rsidP="00452071">
      <w:pPr>
        <w:jc w:val="center"/>
        <w:rPr>
          <w:sz w:val="20"/>
        </w:rPr>
      </w:pPr>
      <w:r>
        <w:rPr>
          <w:noProof/>
          <w:sz w:val="20"/>
          <w:lang w:val="de-DE"/>
        </w:rPr>
        <w:drawing>
          <wp:anchor distT="0" distB="0" distL="114300" distR="114300" simplePos="0" relativeHeight="251658240" behindDoc="0" locked="0" layoutInCell="1" allowOverlap="1">
            <wp:simplePos x="0" y="0"/>
            <wp:positionH relativeFrom="column">
              <wp:align>center</wp:align>
            </wp:positionH>
            <wp:positionV relativeFrom="paragraph">
              <wp:posOffset>635</wp:posOffset>
            </wp:positionV>
            <wp:extent cx="6120000" cy="4359600"/>
            <wp:effectExtent l="0" t="0" r="0" b="3175"/>
            <wp:wrapSquare wrapText="bothSides"/>
            <wp:docPr id="1" name="Grafik 1" descr="D:\Endrich_P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ndrich_Pic.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000" cy="43596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52071" w:rsidRPr="009C15EB" w:rsidRDefault="00452071" w:rsidP="00A84E13">
      <w:pPr>
        <w:jc w:val="both"/>
        <w:rPr>
          <w:sz w:val="20"/>
        </w:rPr>
      </w:pPr>
    </w:p>
    <w:p w:rsidR="009C15EB" w:rsidRPr="009C15EB" w:rsidRDefault="005E2759" w:rsidP="00A84E13">
      <w:pPr>
        <w:pStyle w:val="berschrift1"/>
        <w:jc w:val="both"/>
      </w:pPr>
      <w:bookmarkStart w:id="3" w:name="_Toc438064009"/>
      <w:proofErr w:type="spellStart"/>
      <w:r>
        <w:t>Stakeholder</w:t>
      </w:r>
      <w:bookmarkEnd w:id="3"/>
      <w:proofErr w:type="spellEnd"/>
    </w:p>
    <w:p w:rsidR="00EE3B55" w:rsidRDefault="00EE3B55" w:rsidP="00EE3B55">
      <w:pPr>
        <w:spacing w:line="360" w:lineRule="auto"/>
        <w:jc w:val="both"/>
      </w:pPr>
    </w:p>
    <w:p w:rsidR="005E2759" w:rsidRPr="00EE3B55" w:rsidRDefault="005E2759" w:rsidP="00EE3B55">
      <w:pPr>
        <w:spacing w:line="360" w:lineRule="auto"/>
        <w:jc w:val="both"/>
      </w:pPr>
      <w:r w:rsidRPr="00EE3B55">
        <w:t xml:space="preserve">Als beteiligte </w:t>
      </w:r>
      <w:proofErr w:type="spellStart"/>
      <w:r w:rsidRPr="00EE3B55">
        <w:t>Stakeholder</w:t>
      </w:r>
      <w:proofErr w:type="spellEnd"/>
      <w:r w:rsidRPr="00EE3B55">
        <w:t xml:space="preserve"> sind folgende </w:t>
      </w:r>
      <w:r w:rsidR="006537E0" w:rsidRPr="00EE3B55">
        <w:t>Personen</w:t>
      </w:r>
      <w:r w:rsidRPr="00EE3B55">
        <w:t>(gruppen) identifiziert worden:</w:t>
      </w:r>
    </w:p>
    <w:p w:rsidR="005E2759" w:rsidRPr="00EE3B55" w:rsidRDefault="005E2759" w:rsidP="00EE3B55">
      <w:pPr>
        <w:spacing w:line="360" w:lineRule="auto"/>
        <w:jc w:val="both"/>
      </w:pPr>
    </w:p>
    <w:p w:rsidR="00EE3B55" w:rsidRDefault="005E2759" w:rsidP="00EE3B55">
      <w:pPr>
        <w:pStyle w:val="Listenabsatz"/>
        <w:numPr>
          <w:ilvl w:val="0"/>
          <w:numId w:val="10"/>
        </w:numPr>
        <w:spacing w:line="360" w:lineRule="auto"/>
        <w:jc w:val="both"/>
      </w:pPr>
      <w:r w:rsidRPr="00EE3B55">
        <w:t>die Saudis</w:t>
      </w:r>
    </w:p>
    <w:p w:rsidR="00EE3B55" w:rsidRDefault="005E2759" w:rsidP="00EE3B55">
      <w:pPr>
        <w:pStyle w:val="Listenabsatz"/>
        <w:numPr>
          <w:ilvl w:val="0"/>
          <w:numId w:val="10"/>
        </w:numPr>
        <w:spacing w:line="360" w:lineRule="auto"/>
        <w:jc w:val="both"/>
      </w:pPr>
      <w:r w:rsidRPr="00EE3B55">
        <w:t>der Projektleiter</w:t>
      </w:r>
    </w:p>
    <w:p w:rsidR="00EE3B55" w:rsidRDefault="005E2759" w:rsidP="00EE3B55">
      <w:pPr>
        <w:pStyle w:val="Listenabsatz"/>
        <w:numPr>
          <w:ilvl w:val="0"/>
          <w:numId w:val="10"/>
        </w:numPr>
        <w:spacing w:line="360" w:lineRule="auto"/>
        <w:jc w:val="both"/>
      </w:pPr>
      <w:r w:rsidRPr="00EE3B55">
        <w:t>die Mitarbeiter (des Projektteams) – vereinfacht zusammengefasst auch diejenigen aus dem Entwicklungsteam</w:t>
      </w:r>
    </w:p>
    <w:p w:rsidR="00EE3B55" w:rsidRDefault="005E2759" w:rsidP="00EE3B55">
      <w:pPr>
        <w:pStyle w:val="Listenabsatz"/>
        <w:numPr>
          <w:ilvl w:val="0"/>
          <w:numId w:val="10"/>
        </w:numPr>
        <w:spacing w:line="360" w:lineRule="auto"/>
        <w:jc w:val="both"/>
      </w:pPr>
      <w:r w:rsidRPr="00EE3B55">
        <w:lastRenderedPageBreak/>
        <w:t xml:space="preserve">die Linienvorgesetzten (zu denen sich die Mitarbeiter näher hingezogen fühlen als zum </w:t>
      </w:r>
      <w:r w:rsidR="00827519" w:rsidRPr="00EE3B55">
        <w:t>Projektleiter</w:t>
      </w:r>
      <w:r w:rsidRPr="00EE3B55">
        <w:t>, da sie hier ebenfalls das Projekt beeinflussen - und zwar negativ)</w:t>
      </w:r>
    </w:p>
    <w:p w:rsidR="005E2759" w:rsidRPr="00EE3B55" w:rsidRDefault="005E2759" w:rsidP="00EE3B55">
      <w:pPr>
        <w:pStyle w:val="Listenabsatz"/>
        <w:numPr>
          <w:ilvl w:val="0"/>
          <w:numId w:val="10"/>
        </w:numPr>
        <w:spacing w:line="360" w:lineRule="auto"/>
        <w:jc w:val="both"/>
      </w:pPr>
      <w:r w:rsidRPr="00EE3B55">
        <w:t>die Kunden, die nach 1/2 Jahr für verstärkte Nachfrage nach Produkten sorgten</w:t>
      </w:r>
    </w:p>
    <w:p w:rsidR="009C15EB" w:rsidRPr="009C15EB" w:rsidRDefault="005E2759" w:rsidP="005E2759">
      <w:pPr>
        <w:pStyle w:val="berschrift1"/>
      </w:pPr>
      <w:bookmarkStart w:id="4" w:name="_Toc438064010"/>
      <w:r w:rsidRPr="005E2759">
        <w:t>Holons</w:t>
      </w:r>
      <w:bookmarkEnd w:id="4"/>
    </w:p>
    <w:p w:rsidR="000A2513" w:rsidRDefault="000A2513" w:rsidP="000A2513">
      <w:pPr>
        <w:pStyle w:val="berschrift2"/>
      </w:pPr>
      <w:bookmarkStart w:id="5" w:name="_Toc438064011"/>
      <w:r>
        <w:t>Die Perspektiven:</w:t>
      </w:r>
      <w:bookmarkEnd w:id="5"/>
    </w:p>
    <w:p w:rsidR="000A2513" w:rsidRPr="00EE3B55" w:rsidRDefault="000A2513" w:rsidP="00A84E13">
      <w:pPr>
        <w:jc w:val="both"/>
      </w:pPr>
    </w:p>
    <w:p w:rsidR="00EE3B55" w:rsidRPr="00EE3B55" w:rsidRDefault="00EE3B55" w:rsidP="00EE3B55">
      <w:pPr>
        <w:jc w:val="both"/>
        <w:rPr>
          <w:b/>
        </w:rPr>
      </w:pPr>
      <w:r w:rsidRPr="00EE3B55">
        <w:rPr>
          <w:b/>
        </w:rPr>
        <w:t>Perspektive #1: Die Saudis vertrauen auf "ihren Projektleiter" und das Projekt als Selbstläufer</w:t>
      </w:r>
    </w:p>
    <w:p w:rsidR="009C15EB" w:rsidRPr="00EE3B55" w:rsidRDefault="009C15EB" w:rsidP="00C14881">
      <w:pPr>
        <w:jc w:val="center"/>
      </w:pPr>
    </w:p>
    <w:tbl>
      <w:tblPr>
        <w:tblW w:w="9723" w:type="dxa"/>
        <w:tblInd w:w="55" w:type="dxa"/>
        <w:tblCellMar>
          <w:left w:w="70" w:type="dxa"/>
          <w:right w:w="70" w:type="dxa"/>
        </w:tblCellMar>
        <w:tblLook w:val="04A0" w:firstRow="1" w:lastRow="0" w:firstColumn="1" w:lastColumn="0" w:noHBand="0" w:noVBand="1"/>
      </w:tblPr>
      <w:tblGrid>
        <w:gridCol w:w="1767"/>
        <w:gridCol w:w="7956"/>
      </w:tblGrid>
      <w:tr w:rsidR="00EE3B55" w:rsidRPr="00EE3B55" w:rsidTr="00EE3B55">
        <w:trPr>
          <w:trHeight w:val="300"/>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B55" w:rsidRPr="00EE3B55" w:rsidRDefault="00EE3B55" w:rsidP="00EE3B55">
            <w:pPr>
              <w:rPr>
                <w:rFonts w:ascii="Calibri" w:hAnsi="Calibri"/>
                <w:color w:val="000000"/>
                <w:lang w:val="de-DE"/>
              </w:rPr>
            </w:pPr>
            <w:r w:rsidRPr="00EE3B55">
              <w:rPr>
                <w:rFonts w:ascii="Calibri" w:hAnsi="Calibri"/>
                <w:color w:val="000000"/>
                <w:lang w:val="de-DE"/>
              </w:rPr>
              <w:t>Customers</w:t>
            </w:r>
          </w:p>
        </w:tc>
        <w:tc>
          <w:tcPr>
            <w:tcW w:w="8007" w:type="dxa"/>
            <w:tcBorders>
              <w:top w:val="single" w:sz="4" w:space="0" w:color="auto"/>
              <w:left w:val="nil"/>
              <w:bottom w:val="single" w:sz="4" w:space="0" w:color="auto"/>
              <w:right w:val="single" w:sz="4" w:space="0" w:color="auto"/>
            </w:tcBorders>
            <w:shd w:val="clear" w:color="auto" w:fill="auto"/>
            <w:noWrap/>
            <w:vAlign w:val="bottom"/>
            <w:hideMark/>
          </w:tcPr>
          <w:p w:rsidR="00EE3B55" w:rsidRPr="00EE3B55" w:rsidRDefault="00EE3B55" w:rsidP="00EE3B55">
            <w:pPr>
              <w:rPr>
                <w:rFonts w:ascii="Calibri" w:hAnsi="Calibri"/>
                <w:color w:val="000000"/>
                <w:lang w:val="de-DE"/>
              </w:rPr>
            </w:pPr>
            <w:r w:rsidRPr="00EE3B55">
              <w:rPr>
                <w:rFonts w:ascii="Calibri" w:hAnsi="Calibri"/>
                <w:color w:val="000000"/>
                <w:lang w:val="de-DE"/>
              </w:rPr>
              <w:t>Projektleiter</w:t>
            </w:r>
          </w:p>
        </w:tc>
      </w:tr>
      <w:tr w:rsidR="00EE3B55" w:rsidRPr="00EE3B55" w:rsidTr="00EE3B55">
        <w:trPr>
          <w:trHeight w:val="30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EE3B55" w:rsidRPr="00EE3B55" w:rsidRDefault="00EE3B55" w:rsidP="00EE3B55">
            <w:pPr>
              <w:rPr>
                <w:rFonts w:ascii="Calibri" w:hAnsi="Calibri"/>
                <w:color w:val="000000"/>
                <w:lang w:val="de-DE"/>
              </w:rPr>
            </w:pPr>
            <w:proofErr w:type="spellStart"/>
            <w:r w:rsidRPr="00EE3B55">
              <w:rPr>
                <w:rFonts w:ascii="Calibri" w:hAnsi="Calibri"/>
                <w:color w:val="000000"/>
                <w:lang w:val="de-DE"/>
              </w:rPr>
              <w:t>Actors</w:t>
            </w:r>
            <w:proofErr w:type="spellEnd"/>
          </w:p>
        </w:tc>
        <w:tc>
          <w:tcPr>
            <w:tcW w:w="8007" w:type="dxa"/>
            <w:tcBorders>
              <w:top w:val="nil"/>
              <w:left w:val="nil"/>
              <w:bottom w:val="single" w:sz="4" w:space="0" w:color="auto"/>
              <w:right w:val="single" w:sz="4" w:space="0" w:color="auto"/>
            </w:tcBorders>
            <w:shd w:val="clear" w:color="auto" w:fill="auto"/>
            <w:noWrap/>
            <w:vAlign w:val="bottom"/>
            <w:hideMark/>
          </w:tcPr>
          <w:p w:rsidR="00EE3B55" w:rsidRPr="00EE3B55" w:rsidRDefault="00EE3B55" w:rsidP="00EE3B55">
            <w:pPr>
              <w:rPr>
                <w:rFonts w:ascii="Calibri" w:hAnsi="Calibri"/>
                <w:color w:val="000000"/>
                <w:lang w:val="de-DE"/>
              </w:rPr>
            </w:pPr>
            <w:r w:rsidRPr="00EE3B55">
              <w:rPr>
                <w:rFonts w:ascii="Calibri" w:hAnsi="Calibri"/>
                <w:color w:val="000000"/>
                <w:lang w:val="de-DE"/>
              </w:rPr>
              <w:t>Saudis</w:t>
            </w:r>
          </w:p>
        </w:tc>
      </w:tr>
      <w:tr w:rsidR="00EE3B55" w:rsidRPr="00EE3B55" w:rsidTr="00EE3B55">
        <w:trPr>
          <w:trHeight w:val="30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EE3B55" w:rsidRPr="00EE3B55" w:rsidRDefault="00EE3B55" w:rsidP="00EE3B55">
            <w:pPr>
              <w:rPr>
                <w:rFonts w:ascii="Calibri" w:hAnsi="Calibri"/>
                <w:color w:val="000000"/>
                <w:lang w:val="de-DE"/>
              </w:rPr>
            </w:pPr>
            <w:r w:rsidRPr="00EE3B55">
              <w:rPr>
                <w:rFonts w:ascii="Calibri" w:hAnsi="Calibri"/>
                <w:color w:val="000000"/>
                <w:lang w:val="de-DE"/>
              </w:rPr>
              <w:t>Transformation</w:t>
            </w:r>
          </w:p>
        </w:tc>
        <w:tc>
          <w:tcPr>
            <w:tcW w:w="8007" w:type="dxa"/>
            <w:tcBorders>
              <w:top w:val="nil"/>
              <w:left w:val="nil"/>
              <w:bottom w:val="single" w:sz="4" w:space="0" w:color="auto"/>
              <w:right w:val="single" w:sz="4" w:space="0" w:color="auto"/>
            </w:tcBorders>
            <w:shd w:val="clear" w:color="auto" w:fill="auto"/>
            <w:noWrap/>
            <w:vAlign w:val="bottom"/>
            <w:hideMark/>
          </w:tcPr>
          <w:p w:rsidR="00EE3B55" w:rsidRPr="00EE3B55" w:rsidRDefault="00EE3B55" w:rsidP="00EE3B55">
            <w:pPr>
              <w:rPr>
                <w:rFonts w:ascii="Calibri" w:hAnsi="Calibri"/>
                <w:color w:val="000000"/>
                <w:lang w:val="de-DE"/>
              </w:rPr>
            </w:pPr>
            <w:r w:rsidRPr="00EE3B55">
              <w:rPr>
                <w:rFonts w:ascii="Calibri" w:hAnsi="Calibri"/>
                <w:color w:val="000000"/>
                <w:lang w:val="de-DE"/>
              </w:rPr>
              <w:t>deutsche Gründlichkeit führt zu einem guten Projekt</w:t>
            </w:r>
          </w:p>
        </w:tc>
      </w:tr>
      <w:tr w:rsidR="00EE3B55" w:rsidRPr="00EE3B55" w:rsidTr="00EE3B55">
        <w:trPr>
          <w:trHeight w:val="30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EE3B55" w:rsidRPr="00EE3B55" w:rsidRDefault="00EE3B55" w:rsidP="00EE3B55">
            <w:pPr>
              <w:rPr>
                <w:rFonts w:ascii="Calibri" w:hAnsi="Calibri"/>
                <w:color w:val="000000"/>
                <w:lang w:val="de-DE"/>
              </w:rPr>
            </w:pPr>
            <w:r w:rsidRPr="00EE3B55">
              <w:rPr>
                <w:rFonts w:ascii="Calibri" w:hAnsi="Calibri"/>
                <w:color w:val="000000"/>
                <w:lang w:val="de-DE"/>
              </w:rPr>
              <w:t>Weltanschauung</w:t>
            </w:r>
          </w:p>
        </w:tc>
        <w:tc>
          <w:tcPr>
            <w:tcW w:w="8007" w:type="dxa"/>
            <w:tcBorders>
              <w:top w:val="nil"/>
              <w:left w:val="nil"/>
              <w:bottom w:val="single" w:sz="4" w:space="0" w:color="auto"/>
              <w:right w:val="single" w:sz="4" w:space="0" w:color="auto"/>
            </w:tcBorders>
            <w:shd w:val="clear" w:color="auto" w:fill="auto"/>
            <w:noWrap/>
            <w:vAlign w:val="bottom"/>
            <w:hideMark/>
          </w:tcPr>
          <w:p w:rsidR="00EE3B55" w:rsidRPr="00EE3B55" w:rsidRDefault="00EE3B55" w:rsidP="00EE3B55">
            <w:pPr>
              <w:rPr>
                <w:rFonts w:ascii="Calibri" w:hAnsi="Calibri"/>
                <w:color w:val="000000"/>
                <w:lang w:val="de-DE"/>
              </w:rPr>
            </w:pPr>
            <w:r w:rsidRPr="00EE3B55">
              <w:rPr>
                <w:rFonts w:ascii="Calibri" w:hAnsi="Calibri"/>
                <w:color w:val="000000"/>
                <w:lang w:val="de-DE"/>
              </w:rPr>
              <w:t>der wird´s schon richten, der ist Deutscher, wir brauchen uns nicht weiter darum zu kümmern</w:t>
            </w:r>
          </w:p>
        </w:tc>
      </w:tr>
      <w:tr w:rsidR="00EE3B55" w:rsidRPr="00EE3B55" w:rsidTr="00EE3B55">
        <w:trPr>
          <w:trHeight w:val="30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EE3B55" w:rsidRPr="00EE3B55" w:rsidRDefault="00EE3B55" w:rsidP="00EE3B55">
            <w:pPr>
              <w:rPr>
                <w:rFonts w:ascii="Calibri" w:hAnsi="Calibri"/>
                <w:color w:val="000000"/>
                <w:lang w:val="de-DE"/>
              </w:rPr>
            </w:pPr>
            <w:proofErr w:type="spellStart"/>
            <w:r w:rsidRPr="00EE3B55">
              <w:rPr>
                <w:rFonts w:ascii="Calibri" w:hAnsi="Calibri"/>
                <w:color w:val="000000"/>
                <w:lang w:val="de-DE"/>
              </w:rPr>
              <w:t>Owners</w:t>
            </w:r>
            <w:proofErr w:type="spellEnd"/>
          </w:p>
        </w:tc>
        <w:tc>
          <w:tcPr>
            <w:tcW w:w="8007" w:type="dxa"/>
            <w:tcBorders>
              <w:top w:val="nil"/>
              <w:left w:val="nil"/>
              <w:bottom w:val="single" w:sz="4" w:space="0" w:color="auto"/>
              <w:right w:val="single" w:sz="4" w:space="0" w:color="auto"/>
            </w:tcBorders>
            <w:shd w:val="clear" w:color="auto" w:fill="auto"/>
            <w:noWrap/>
            <w:vAlign w:val="bottom"/>
            <w:hideMark/>
          </w:tcPr>
          <w:p w:rsidR="00EE3B55" w:rsidRPr="00EE3B55" w:rsidRDefault="00EE3B55" w:rsidP="00EE3B55">
            <w:pPr>
              <w:rPr>
                <w:rFonts w:ascii="Calibri" w:hAnsi="Calibri"/>
                <w:color w:val="000000"/>
                <w:lang w:val="de-DE"/>
              </w:rPr>
            </w:pPr>
            <w:r w:rsidRPr="00EE3B55">
              <w:rPr>
                <w:rFonts w:ascii="Calibri" w:hAnsi="Calibri"/>
                <w:color w:val="000000"/>
                <w:lang w:val="de-DE"/>
              </w:rPr>
              <w:t>Saudis</w:t>
            </w:r>
          </w:p>
        </w:tc>
      </w:tr>
      <w:tr w:rsidR="00EE3B55" w:rsidRPr="00EE3B55" w:rsidTr="00EE3B55">
        <w:trPr>
          <w:trHeight w:val="30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EE3B55" w:rsidRPr="00EE3B55" w:rsidRDefault="00EE3B55" w:rsidP="00EE3B55">
            <w:pPr>
              <w:rPr>
                <w:rFonts w:ascii="Calibri" w:hAnsi="Calibri"/>
                <w:color w:val="000000"/>
                <w:lang w:val="de-DE"/>
              </w:rPr>
            </w:pPr>
            <w:r w:rsidRPr="00EE3B55">
              <w:rPr>
                <w:rFonts w:ascii="Calibri" w:hAnsi="Calibri"/>
                <w:color w:val="000000"/>
                <w:lang w:val="de-DE"/>
              </w:rPr>
              <w:t xml:space="preserve">Environmental </w:t>
            </w:r>
            <w:proofErr w:type="spellStart"/>
            <w:r w:rsidRPr="00EE3B55">
              <w:rPr>
                <w:rFonts w:ascii="Calibri" w:hAnsi="Calibri"/>
                <w:color w:val="000000"/>
                <w:lang w:val="de-DE"/>
              </w:rPr>
              <w:t>Constraints</w:t>
            </w:r>
            <w:proofErr w:type="spellEnd"/>
          </w:p>
        </w:tc>
        <w:tc>
          <w:tcPr>
            <w:tcW w:w="8007" w:type="dxa"/>
            <w:tcBorders>
              <w:top w:val="nil"/>
              <w:left w:val="nil"/>
              <w:bottom w:val="single" w:sz="4" w:space="0" w:color="auto"/>
              <w:right w:val="single" w:sz="4" w:space="0" w:color="auto"/>
            </w:tcBorders>
            <w:shd w:val="clear" w:color="auto" w:fill="auto"/>
            <w:noWrap/>
            <w:vAlign w:val="bottom"/>
            <w:hideMark/>
          </w:tcPr>
          <w:p w:rsidR="00EE3B55" w:rsidRPr="00EE3B55" w:rsidRDefault="00EE3B55" w:rsidP="00EE3B55">
            <w:pPr>
              <w:rPr>
                <w:rFonts w:ascii="Calibri" w:hAnsi="Calibri"/>
                <w:color w:val="000000"/>
                <w:lang w:val="de-DE"/>
              </w:rPr>
            </w:pPr>
            <w:r w:rsidRPr="00EE3B55">
              <w:rPr>
                <w:rFonts w:ascii="Calibri" w:hAnsi="Calibri"/>
                <w:color w:val="000000"/>
                <w:lang w:val="de-DE"/>
              </w:rPr>
              <w:t>räumliche Entfernung: Saudi Arabien ist weit weg, Dolmetscher vermutlich erforderlich auch trotz Netzwerken, Erdölkonzern hat wohl mehrere Standbeine und kümmert sich wenig um eine Einzelsparte</w:t>
            </w:r>
          </w:p>
        </w:tc>
      </w:tr>
    </w:tbl>
    <w:p w:rsidR="005E2759" w:rsidRPr="00EE3B55" w:rsidRDefault="005E2759" w:rsidP="00A84E13">
      <w:pPr>
        <w:jc w:val="both"/>
      </w:pPr>
    </w:p>
    <w:p w:rsidR="00EE3B55" w:rsidRPr="00EE3B55" w:rsidRDefault="00EE3B55" w:rsidP="00EE3B55">
      <w:pPr>
        <w:jc w:val="both"/>
        <w:rPr>
          <w:rFonts w:ascii="Calibri" w:hAnsi="Calibri"/>
          <w:color w:val="000000"/>
          <w:lang w:val="de-DE"/>
        </w:rPr>
      </w:pPr>
      <w:r w:rsidRPr="00EE3B55">
        <w:rPr>
          <w:rFonts w:ascii="Calibri" w:hAnsi="Calibri"/>
          <w:color w:val="000000"/>
          <w:lang w:val="de-DE"/>
        </w:rPr>
        <w:t xml:space="preserve">Zur Vergrößerung der Präsenz auf der internationalen Bühne setzen die Saudis einen deutschen Projektleiter ein, um mit deutscher Gründlichkeit den </w:t>
      </w:r>
      <w:proofErr w:type="spellStart"/>
      <w:r w:rsidRPr="00EE3B55">
        <w:rPr>
          <w:rFonts w:ascii="Calibri" w:hAnsi="Calibri"/>
          <w:color w:val="000000"/>
          <w:lang w:val="de-DE"/>
        </w:rPr>
        <w:t>Makrt</w:t>
      </w:r>
      <w:proofErr w:type="spellEnd"/>
      <w:r w:rsidRPr="00EE3B55">
        <w:rPr>
          <w:rFonts w:ascii="Calibri" w:hAnsi="Calibri"/>
          <w:color w:val="000000"/>
          <w:lang w:val="de-DE"/>
        </w:rPr>
        <w:t xml:space="preserve"> aufzumischen</w:t>
      </w:r>
    </w:p>
    <w:p w:rsidR="00EE3B55" w:rsidRPr="00EE3B55" w:rsidRDefault="00EE3B55" w:rsidP="00EE3B55">
      <w:pPr>
        <w:jc w:val="both"/>
      </w:pPr>
    </w:p>
    <w:p w:rsidR="00EE3B55" w:rsidRPr="00EE3B55" w:rsidRDefault="00EE3B55" w:rsidP="00EE3B55">
      <w:pPr>
        <w:jc w:val="both"/>
        <w:rPr>
          <w:b/>
        </w:rPr>
      </w:pPr>
      <w:r w:rsidRPr="00EE3B55">
        <w:rPr>
          <w:b/>
        </w:rPr>
        <w:t>Perspektive #2: Projektleiter will Projekt auf Biegen und Brechen am Laufen halten und arbeitet</w:t>
      </w:r>
    </w:p>
    <w:p w:rsidR="00EE3B55" w:rsidRPr="00EE3B55" w:rsidRDefault="00EE3B55" w:rsidP="00A84E13">
      <w:pPr>
        <w:jc w:val="both"/>
      </w:pPr>
    </w:p>
    <w:tbl>
      <w:tblPr>
        <w:tblW w:w="9436" w:type="dxa"/>
        <w:jc w:val="center"/>
        <w:tblInd w:w="55" w:type="dxa"/>
        <w:tblCellMar>
          <w:left w:w="70" w:type="dxa"/>
          <w:right w:w="70" w:type="dxa"/>
        </w:tblCellMar>
        <w:tblLook w:val="04A0" w:firstRow="1" w:lastRow="0" w:firstColumn="1" w:lastColumn="0" w:noHBand="0" w:noVBand="1"/>
      </w:tblPr>
      <w:tblGrid>
        <w:gridCol w:w="1778"/>
        <w:gridCol w:w="7896"/>
      </w:tblGrid>
      <w:tr w:rsidR="00EE3B55" w:rsidRPr="00EE3B55" w:rsidTr="00C14881">
        <w:trPr>
          <w:trHeight w:val="300"/>
          <w:jc w:val="center"/>
        </w:trPr>
        <w:tc>
          <w:tcPr>
            <w:tcW w:w="1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B55" w:rsidRPr="00EE3B55" w:rsidRDefault="00EE3B55" w:rsidP="00EE3B55">
            <w:pPr>
              <w:rPr>
                <w:rFonts w:ascii="Calibri" w:hAnsi="Calibri"/>
                <w:color w:val="000000"/>
                <w:lang w:val="de-DE"/>
              </w:rPr>
            </w:pPr>
            <w:r w:rsidRPr="00EE3B55">
              <w:rPr>
                <w:rFonts w:ascii="Calibri" w:hAnsi="Calibri"/>
                <w:color w:val="000000"/>
                <w:lang w:val="de-DE"/>
              </w:rPr>
              <w:t>Customers</w:t>
            </w:r>
          </w:p>
        </w:tc>
        <w:tc>
          <w:tcPr>
            <w:tcW w:w="7896" w:type="dxa"/>
            <w:tcBorders>
              <w:top w:val="single" w:sz="4" w:space="0" w:color="auto"/>
              <w:left w:val="nil"/>
              <w:bottom w:val="single" w:sz="4" w:space="0" w:color="auto"/>
              <w:right w:val="single" w:sz="4" w:space="0" w:color="auto"/>
            </w:tcBorders>
            <w:shd w:val="clear" w:color="auto" w:fill="auto"/>
            <w:noWrap/>
            <w:vAlign w:val="center"/>
            <w:hideMark/>
          </w:tcPr>
          <w:p w:rsidR="00EE3B55" w:rsidRPr="00EE3B55" w:rsidRDefault="00EE3B55" w:rsidP="00EE3B55">
            <w:pPr>
              <w:rPr>
                <w:rFonts w:ascii="Calibri" w:hAnsi="Calibri"/>
                <w:color w:val="000000"/>
                <w:lang w:val="de-DE"/>
              </w:rPr>
            </w:pPr>
            <w:r w:rsidRPr="00EE3B55">
              <w:rPr>
                <w:rFonts w:ascii="Calibri" w:hAnsi="Calibri"/>
                <w:color w:val="000000"/>
                <w:lang w:val="de-DE"/>
              </w:rPr>
              <w:t>Saudis</w:t>
            </w:r>
          </w:p>
        </w:tc>
      </w:tr>
      <w:tr w:rsidR="00EE3B55" w:rsidRPr="00EE3B55" w:rsidTr="00C14881">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center"/>
            <w:hideMark/>
          </w:tcPr>
          <w:p w:rsidR="00EE3B55" w:rsidRPr="00EE3B55" w:rsidRDefault="00EE3B55" w:rsidP="00EE3B55">
            <w:pPr>
              <w:rPr>
                <w:rFonts w:ascii="Calibri" w:hAnsi="Calibri"/>
                <w:color w:val="000000"/>
                <w:lang w:val="de-DE"/>
              </w:rPr>
            </w:pPr>
            <w:proofErr w:type="spellStart"/>
            <w:r w:rsidRPr="00EE3B55">
              <w:rPr>
                <w:rFonts w:ascii="Calibri" w:hAnsi="Calibri"/>
                <w:color w:val="000000"/>
                <w:lang w:val="de-DE"/>
              </w:rPr>
              <w:t>Actors</w:t>
            </w:r>
            <w:proofErr w:type="spellEnd"/>
          </w:p>
        </w:tc>
        <w:tc>
          <w:tcPr>
            <w:tcW w:w="7896" w:type="dxa"/>
            <w:tcBorders>
              <w:top w:val="nil"/>
              <w:left w:val="nil"/>
              <w:bottom w:val="single" w:sz="4" w:space="0" w:color="auto"/>
              <w:right w:val="single" w:sz="4" w:space="0" w:color="auto"/>
            </w:tcBorders>
            <w:shd w:val="clear" w:color="auto" w:fill="auto"/>
            <w:noWrap/>
            <w:vAlign w:val="center"/>
            <w:hideMark/>
          </w:tcPr>
          <w:p w:rsidR="00EE3B55" w:rsidRPr="00EE3B55" w:rsidRDefault="00EE3B55" w:rsidP="00EE3B55">
            <w:pPr>
              <w:rPr>
                <w:rFonts w:ascii="Calibri" w:hAnsi="Calibri"/>
                <w:color w:val="000000"/>
                <w:lang w:val="de-DE"/>
              </w:rPr>
            </w:pPr>
            <w:r w:rsidRPr="00EE3B55">
              <w:rPr>
                <w:rFonts w:ascii="Calibri" w:hAnsi="Calibri"/>
                <w:color w:val="000000"/>
                <w:lang w:val="de-DE"/>
              </w:rPr>
              <w:t>Projektleiter</w:t>
            </w:r>
          </w:p>
        </w:tc>
      </w:tr>
      <w:tr w:rsidR="00EE3B55" w:rsidRPr="00EE3B55" w:rsidTr="00C14881">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center"/>
            <w:hideMark/>
          </w:tcPr>
          <w:p w:rsidR="00EE3B55" w:rsidRPr="00EE3B55" w:rsidRDefault="00EE3B55" w:rsidP="00EE3B55">
            <w:pPr>
              <w:rPr>
                <w:rFonts w:ascii="Calibri" w:hAnsi="Calibri"/>
                <w:color w:val="000000"/>
                <w:lang w:val="de-DE"/>
              </w:rPr>
            </w:pPr>
            <w:r w:rsidRPr="00EE3B55">
              <w:rPr>
                <w:rFonts w:ascii="Calibri" w:hAnsi="Calibri"/>
                <w:color w:val="000000"/>
                <w:lang w:val="de-DE"/>
              </w:rPr>
              <w:t>Transformation</w:t>
            </w:r>
          </w:p>
        </w:tc>
        <w:tc>
          <w:tcPr>
            <w:tcW w:w="7896" w:type="dxa"/>
            <w:tcBorders>
              <w:top w:val="nil"/>
              <w:left w:val="nil"/>
              <w:bottom w:val="single" w:sz="4" w:space="0" w:color="auto"/>
              <w:right w:val="single" w:sz="4" w:space="0" w:color="auto"/>
            </w:tcBorders>
            <w:shd w:val="clear" w:color="auto" w:fill="auto"/>
            <w:noWrap/>
            <w:vAlign w:val="center"/>
            <w:hideMark/>
          </w:tcPr>
          <w:p w:rsidR="00EE3B55" w:rsidRPr="00EE3B55" w:rsidRDefault="00EE3B55" w:rsidP="00EE3B55">
            <w:pPr>
              <w:rPr>
                <w:rFonts w:ascii="Calibri" w:hAnsi="Calibri"/>
                <w:color w:val="000000"/>
                <w:lang w:val="de-DE"/>
              </w:rPr>
            </w:pPr>
            <w:r w:rsidRPr="00EE3B55">
              <w:rPr>
                <w:rFonts w:ascii="Calibri" w:hAnsi="Calibri"/>
                <w:color w:val="000000"/>
                <w:lang w:val="de-DE"/>
              </w:rPr>
              <w:t>selber Arbeiten übernehmen, schimpfen auf Projektteam („Deppen“)</w:t>
            </w:r>
          </w:p>
        </w:tc>
      </w:tr>
      <w:tr w:rsidR="00EE3B55" w:rsidRPr="00EE3B55" w:rsidTr="00C14881">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center"/>
            <w:hideMark/>
          </w:tcPr>
          <w:p w:rsidR="00EE3B55" w:rsidRPr="00EE3B55" w:rsidRDefault="00EE3B55" w:rsidP="00EE3B55">
            <w:pPr>
              <w:rPr>
                <w:rFonts w:ascii="Calibri" w:hAnsi="Calibri"/>
                <w:color w:val="000000"/>
                <w:lang w:val="de-DE"/>
              </w:rPr>
            </w:pPr>
            <w:r w:rsidRPr="00EE3B55">
              <w:rPr>
                <w:rFonts w:ascii="Calibri" w:hAnsi="Calibri"/>
                <w:color w:val="000000"/>
                <w:lang w:val="de-DE"/>
              </w:rPr>
              <w:t>Weltanschauung</w:t>
            </w:r>
          </w:p>
        </w:tc>
        <w:tc>
          <w:tcPr>
            <w:tcW w:w="7896" w:type="dxa"/>
            <w:tcBorders>
              <w:top w:val="nil"/>
              <w:left w:val="nil"/>
              <w:bottom w:val="single" w:sz="4" w:space="0" w:color="auto"/>
              <w:right w:val="single" w:sz="4" w:space="0" w:color="auto"/>
            </w:tcBorders>
            <w:shd w:val="clear" w:color="auto" w:fill="auto"/>
            <w:noWrap/>
            <w:vAlign w:val="center"/>
            <w:hideMark/>
          </w:tcPr>
          <w:p w:rsidR="00EE3B55" w:rsidRPr="00EE3B55" w:rsidRDefault="00EE3B55" w:rsidP="00EE3B55">
            <w:pPr>
              <w:rPr>
                <w:rFonts w:ascii="Calibri" w:hAnsi="Calibri"/>
                <w:color w:val="000000"/>
                <w:lang w:val="de-DE"/>
              </w:rPr>
            </w:pPr>
            <w:r w:rsidRPr="00EE3B55">
              <w:rPr>
                <w:rFonts w:ascii="Calibri" w:hAnsi="Calibri"/>
                <w:color w:val="000000"/>
                <w:lang w:val="de-DE"/>
              </w:rPr>
              <w:t>wenn das Projekt scheitert, kostet es mich meinen Job</w:t>
            </w:r>
          </w:p>
        </w:tc>
      </w:tr>
      <w:tr w:rsidR="00EE3B55" w:rsidRPr="00EE3B55" w:rsidTr="00C14881">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center"/>
            <w:hideMark/>
          </w:tcPr>
          <w:p w:rsidR="00EE3B55" w:rsidRPr="00EE3B55" w:rsidRDefault="00EE3B55" w:rsidP="00EE3B55">
            <w:pPr>
              <w:rPr>
                <w:rFonts w:ascii="Calibri" w:hAnsi="Calibri"/>
                <w:color w:val="000000"/>
                <w:lang w:val="de-DE"/>
              </w:rPr>
            </w:pPr>
            <w:proofErr w:type="spellStart"/>
            <w:r w:rsidRPr="00EE3B55">
              <w:rPr>
                <w:rFonts w:ascii="Calibri" w:hAnsi="Calibri"/>
                <w:color w:val="000000"/>
                <w:lang w:val="de-DE"/>
              </w:rPr>
              <w:t>Owners</w:t>
            </w:r>
            <w:proofErr w:type="spellEnd"/>
          </w:p>
        </w:tc>
        <w:tc>
          <w:tcPr>
            <w:tcW w:w="7896" w:type="dxa"/>
            <w:tcBorders>
              <w:top w:val="nil"/>
              <w:left w:val="nil"/>
              <w:bottom w:val="single" w:sz="4" w:space="0" w:color="auto"/>
              <w:right w:val="single" w:sz="4" w:space="0" w:color="auto"/>
            </w:tcBorders>
            <w:shd w:val="clear" w:color="auto" w:fill="auto"/>
            <w:noWrap/>
            <w:vAlign w:val="center"/>
            <w:hideMark/>
          </w:tcPr>
          <w:p w:rsidR="00EE3B55" w:rsidRPr="00EE3B55" w:rsidRDefault="00EE3B55" w:rsidP="00EE3B55">
            <w:pPr>
              <w:rPr>
                <w:rFonts w:ascii="Calibri" w:hAnsi="Calibri"/>
                <w:color w:val="000000"/>
                <w:lang w:val="de-DE"/>
              </w:rPr>
            </w:pPr>
            <w:r w:rsidRPr="00EE3B55">
              <w:rPr>
                <w:rFonts w:ascii="Calibri" w:hAnsi="Calibri"/>
                <w:color w:val="000000"/>
                <w:lang w:val="de-DE"/>
              </w:rPr>
              <w:t>Projektleiter</w:t>
            </w:r>
          </w:p>
        </w:tc>
      </w:tr>
      <w:tr w:rsidR="00EE3B55" w:rsidRPr="00EE3B55" w:rsidTr="00C14881">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center"/>
            <w:hideMark/>
          </w:tcPr>
          <w:p w:rsidR="00EE3B55" w:rsidRPr="00EE3B55" w:rsidRDefault="00EE3B55" w:rsidP="00EE3B55">
            <w:pPr>
              <w:rPr>
                <w:rFonts w:ascii="Calibri" w:hAnsi="Calibri"/>
                <w:color w:val="000000"/>
                <w:lang w:val="de-DE"/>
              </w:rPr>
            </w:pPr>
            <w:r w:rsidRPr="00EE3B55">
              <w:rPr>
                <w:rFonts w:ascii="Calibri" w:hAnsi="Calibri"/>
                <w:color w:val="000000"/>
                <w:lang w:val="de-DE"/>
              </w:rPr>
              <w:t xml:space="preserve">Environmental </w:t>
            </w:r>
            <w:proofErr w:type="spellStart"/>
            <w:r w:rsidRPr="00EE3B55">
              <w:rPr>
                <w:rFonts w:ascii="Calibri" w:hAnsi="Calibri"/>
                <w:color w:val="000000"/>
                <w:lang w:val="de-DE"/>
              </w:rPr>
              <w:t>Constraints</w:t>
            </w:r>
            <w:proofErr w:type="spellEnd"/>
          </w:p>
        </w:tc>
        <w:tc>
          <w:tcPr>
            <w:tcW w:w="7896" w:type="dxa"/>
            <w:tcBorders>
              <w:top w:val="nil"/>
              <w:left w:val="nil"/>
              <w:bottom w:val="single" w:sz="4" w:space="0" w:color="auto"/>
              <w:right w:val="single" w:sz="4" w:space="0" w:color="auto"/>
            </w:tcBorders>
            <w:shd w:val="clear" w:color="auto" w:fill="auto"/>
            <w:noWrap/>
            <w:vAlign w:val="center"/>
            <w:hideMark/>
          </w:tcPr>
          <w:p w:rsidR="00EE3B55" w:rsidRPr="00EE3B55" w:rsidRDefault="00EE3B55" w:rsidP="00EE3B55">
            <w:pPr>
              <w:rPr>
                <w:rFonts w:ascii="Calibri" w:hAnsi="Calibri"/>
                <w:color w:val="000000"/>
                <w:lang w:val="de-DE"/>
              </w:rPr>
            </w:pPr>
            <w:r w:rsidRPr="00EE3B55">
              <w:rPr>
                <w:rFonts w:ascii="Calibri" w:hAnsi="Calibri"/>
                <w:color w:val="000000"/>
                <w:lang w:val="de-DE"/>
              </w:rPr>
              <w:t>Projektteam falsch, bzw. unter gegebenem Sachverhalt auf Biegen und Brechen gewählt, Angst vor Mitteilung an Saudis: "es geht so nicht"</w:t>
            </w:r>
          </w:p>
        </w:tc>
      </w:tr>
    </w:tbl>
    <w:p w:rsidR="00EE3B55" w:rsidRPr="00EE3B55" w:rsidRDefault="00EE3B55" w:rsidP="00A84E13">
      <w:pPr>
        <w:jc w:val="both"/>
        <w:rPr>
          <w:rFonts w:ascii="Calibri" w:hAnsi="Calibri"/>
          <w:color w:val="000000"/>
          <w:lang w:val="de-DE"/>
        </w:rPr>
      </w:pPr>
    </w:p>
    <w:p w:rsidR="00EE3B55" w:rsidRPr="00EE3B55" w:rsidRDefault="00EE3B55" w:rsidP="00EE3B55">
      <w:pPr>
        <w:jc w:val="both"/>
        <w:rPr>
          <w:rFonts w:ascii="Calibri" w:hAnsi="Calibri"/>
          <w:color w:val="000000"/>
          <w:lang w:val="de-DE"/>
        </w:rPr>
      </w:pPr>
      <w:r w:rsidRPr="00EE3B55">
        <w:rPr>
          <w:rFonts w:ascii="Calibri" w:hAnsi="Calibri"/>
          <w:color w:val="000000"/>
          <w:lang w:val="de-DE"/>
        </w:rPr>
        <w:t>Zur Erhaltung seines Postens arbeitet der Projektleiter überdurchschnittlich hart und kämpft an allen Fronten gegen die eigenen Projektteammitglieder.</w:t>
      </w:r>
    </w:p>
    <w:p w:rsidR="00EE3B55" w:rsidRPr="00EE3B55" w:rsidRDefault="00EE3B55" w:rsidP="00A84E13">
      <w:pPr>
        <w:jc w:val="both"/>
      </w:pPr>
    </w:p>
    <w:p w:rsidR="00EE3B55" w:rsidRPr="00EE3B55" w:rsidRDefault="00EE3B55" w:rsidP="00C14881">
      <w:pPr>
        <w:spacing w:line="360" w:lineRule="auto"/>
        <w:jc w:val="both"/>
      </w:pPr>
      <w:r w:rsidRPr="00EE3B55">
        <w:rPr>
          <w:rFonts w:ascii="Calibri" w:hAnsi="Calibri"/>
          <w:b/>
          <w:color w:val="000000"/>
          <w:lang w:val="de-DE"/>
        </w:rPr>
        <w:t>Perspektive #3: Mitarbeiter wollen zwar "irgendwas" tun und arbeiten an Aufträgen, die ihnen nicht</w:t>
      </w:r>
    </w:p>
    <w:p w:rsidR="00827519" w:rsidRDefault="00827519">
      <w:r>
        <w:br w:type="page"/>
      </w:r>
    </w:p>
    <w:tbl>
      <w:tblPr>
        <w:tblW w:w="9672" w:type="dxa"/>
        <w:jc w:val="center"/>
        <w:tblInd w:w="55" w:type="dxa"/>
        <w:tblCellMar>
          <w:left w:w="70" w:type="dxa"/>
          <w:right w:w="70" w:type="dxa"/>
        </w:tblCellMar>
        <w:tblLook w:val="04A0" w:firstRow="1" w:lastRow="0" w:firstColumn="1" w:lastColumn="0" w:noHBand="0" w:noVBand="1"/>
      </w:tblPr>
      <w:tblGrid>
        <w:gridCol w:w="1778"/>
        <w:gridCol w:w="7894"/>
      </w:tblGrid>
      <w:tr w:rsidR="00EE3B55" w:rsidRPr="00EE3B55" w:rsidTr="00827519">
        <w:trPr>
          <w:trHeight w:val="300"/>
          <w:jc w:val="center"/>
        </w:trPr>
        <w:tc>
          <w:tcPr>
            <w:tcW w:w="17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r w:rsidRPr="00EE3B55">
              <w:rPr>
                <w:rFonts w:ascii="Calibri" w:hAnsi="Calibri"/>
                <w:color w:val="000000"/>
                <w:lang w:val="de-DE"/>
              </w:rPr>
              <w:lastRenderedPageBreak/>
              <w:t>Customers</w:t>
            </w:r>
          </w:p>
        </w:tc>
        <w:tc>
          <w:tcPr>
            <w:tcW w:w="7894" w:type="dxa"/>
            <w:tcBorders>
              <w:top w:val="single" w:sz="4" w:space="0" w:color="auto"/>
              <w:left w:val="nil"/>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r w:rsidRPr="00EE3B55">
              <w:rPr>
                <w:rFonts w:ascii="Calibri" w:hAnsi="Calibri"/>
                <w:color w:val="000000"/>
                <w:lang w:val="de-DE"/>
              </w:rPr>
              <w:t>Kunden, Saudis, Projektleiter</w:t>
            </w:r>
          </w:p>
        </w:tc>
      </w:tr>
      <w:tr w:rsidR="00EE3B55" w:rsidRPr="00EE3B55" w:rsidTr="00827519">
        <w:trPr>
          <w:trHeight w:val="300"/>
          <w:jc w:val="center"/>
        </w:trPr>
        <w:tc>
          <w:tcPr>
            <w:tcW w:w="1778" w:type="dxa"/>
            <w:tcBorders>
              <w:top w:val="nil"/>
              <w:left w:val="single" w:sz="4" w:space="0" w:color="auto"/>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proofErr w:type="spellStart"/>
            <w:r w:rsidRPr="00EE3B55">
              <w:rPr>
                <w:rFonts w:ascii="Calibri" w:hAnsi="Calibri"/>
                <w:color w:val="000000"/>
                <w:lang w:val="de-DE"/>
              </w:rPr>
              <w:t>Actors</w:t>
            </w:r>
            <w:proofErr w:type="spellEnd"/>
          </w:p>
        </w:tc>
        <w:tc>
          <w:tcPr>
            <w:tcW w:w="7894" w:type="dxa"/>
            <w:tcBorders>
              <w:top w:val="nil"/>
              <w:left w:val="nil"/>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r w:rsidRPr="00EE3B55">
              <w:rPr>
                <w:rFonts w:ascii="Calibri" w:hAnsi="Calibri"/>
                <w:color w:val="000000"/>
                <w:lang w:val="de-DE"/>
              </w:rPr>
              <w:t>Mitarbeiter, Projektleiter, Linienvorgesetzte</w:t>
            </w:r>
          </w:p>
        </w:tc>
      </w:tr>
      <w:tr w:rsidR="00EE3B55" w:rsidRPr="00EE3B55" w:rsidTr="00827519">
        <w:trPr>
          <w:trHeight w:val="300"/>
          <w:jc w:val="center"/>
        </w:trPr>
        <w:tc>
          <w:tcPr>
            <w:tcW w:w="1778" w:type="dxa"/>
            <w:tcBorders>
              <w:top w:val="nil"/>
              <w:left w:val="single" w:sz="4" w:space="0" w:color="auto"/>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r w:rsidRPr="00EE3B55">
              <w:rPr>
                <w:rFonts w:ascii="Calibri" w:hAnsi="Calibri"/>
                <w:color w:val="000000"/>
                <w:lang w:val="de-DE"/>
              </w:rPr>
              <w:t>Transformation</w:t>
            </w:r>
          </w:p>
        </w:tc>
        <w:tc>
          <w:tcPr>
            <w:tcW w:w="7894" w:type="dxa"/>
            <w:tcBorders>
              <w:top w:val="nil"/>
              <w:left w:val="nil"/>
              <w:bottom w:val="single" w:sz="4" w:space="0" w:color="auto"/>
              <w:right w:val="single" w:sz="4" w:space="0" w:color="auto"/>
            </w:tcBorders>
            <w:shd w:val="clear" w:color="auto" w:fill="auto"/>
            <w:noWrap/>
            <w:vAlign w:val="center"/>
            <w:hideMark/>
          </w:tcPr>
          <w:p w:rsidR="00EE3B55" w:rsidRPr="00EE3B55" w:rsidRDefault="000A2513" w:rsidP="00C14881">
            <w:pPr>
              <w:spacing w:line="360" w:lineRule="auto"/>
              <w:rPr>
                <w:rFonts w:ascii="Calibri" w:hAnsi="Calibri"/>
                <w:color w:val="000000"/>
                <w:lang w:val="de-DE"/>
              </w:rPr>
            </w:pPr>
            <w:r>
              <w:rPr>
                <w:rFonts w:ascii="Calibri" w:hAnsi="Calibri"/>
                <w:color w:val="000000"/>
                <w:lang w:val="de-DE"/>
              </w:rPr>
              <w:t>„</w:t>
            </w:r>
            <w:proofErr w:type="spellStart"/>
            <w:r w:rsidR="00EE3B55" w:rsidRPr="00EE3B55">
              <w:rPr>
                <w:rFonts w:ascii="Calibri" w:hAnsi="Calibri"/>
                <w:color w:val="000000"/>
                <w:lang w:val="de-DE"/>
              </w:rPr>
              <w:t>machma</w:t>
            </w:r>
            <w:proofErr w:type="spellEnd"/>
            <w:r w:rsidR="00EE3B55" w:rsidRPr="00EE3B55">
              <w:rPr>
                <w:rFonts w:ascii="Calibri" w:hAnsi="Calibri"/>
                <w:color w:val="000000"/>
                <w:lang w:val="de-DE"/>
              </w:rPr>
              <w:t xml:space="preserve"> irgendwas, dass der die </w:t>
            </w:r>
            <w:proofErr w:type="spellStart"/>
            <w:r w:rsidR="00EE3B55" w:rsidRPr="00EE3B55">
              <w:rPr>
                <w:rFonts w:ascii="Calibri" w:hAnsi="Calibri"/>
                <w:color w:val="000000"/>
                <w:lang w:val="de-DE"/>
              </w:rPr>
              <w:t>Pappn</w:t>
            </w:r>
            <w:proofErr w:type="spellEnd"/>
            <w:r w:rsidR="00EE3B55" w:rsidRPr="00EE3B55">
              <w:rPr>
                <w:rFonts w:ascii="Calibri" w:hAnsi="Calibri"/>
                <w:color w:val="000000"/>
                <w:lang w:val="de-DE"/>
              </w:rPr>
              <w:t xml:space="preserve"> haltet, der wird schon sagen, wenn was nicht passt, wenn nicht sollen die Saudis selber kommen</w:t>
            </w:r>
            <w:r>
              <w:rPr>
                <w:rFonts w:ascii="Calibri" w:hAnsi="Calibri"/>
                <w:color w:val="000000"/>
                <w:lang w:val="de-DE"/>
              </w:rPr>
              <w:t>“</w:t>
            </w:r>
          </w:p>
        </w:tc>
      </w:tr>
      <w:tr w:rsidR="00EE3B55" w:rsidRPr="00EE3B55" w:rsidTr="00827519">
        <w:trPr>
          <w:trHeight w:val="300"/>
          <w:jc w:val="center"/>
        </w:trPr>
        <w:tc>
          <w:tcPr>
            <w:tcW w:w="1778" w:type="dxa"/>
            <w:tcBorders>
              <w:top w:val="nil"/>
              <w:left w:val="single" w:sz="4" w:space="0" w:color="auto"/>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r w:rsidRPr="00EE3B55">
              <w:rPr>
                <w:rFonts w:ascii="Calibri" w:hAnsi="Calibri"/>
                <w:color w:val="000000"/>
                <w:lang w:val="de-DE"/>
              </w:rPr>
              <w:t>Weltanschauung</w:t>
            </w:r>
          </w:p>
        </w:tc>
        <w:tc>
          <w:tcPr>
            <w:tcW w:w="7894" w:type="dxa"/>
            <w:tcBorders>
              <w:top w:val="nil"/>
              <w:left w:val="nil"/>
              <w:bottom w:val="single" w:sz="4" w:space="0" w:color="auto"/>
              <w:right w:val="single" w:sz="4" w:space="0" w:color="auto"/>
            </w:tcBorders>
            <w:shd w:val="clear" w:color="auto" w:fill="auto"/>
            <w:noWrap/>
            <w:vAlign w:val="center"/>
            <w:hideMark/>
          </w:tcPr>
          <w:p w:rsidR="00EE3B55" w:rsidRPr="00EE3B55" w:rsidRDefault="000A2513" w:rsidP="00C14881">
            <w:pPr>
              <w:spacing w:line="360" w:lineRule="auto"/>
              <w:rPr>
                <w:rFonts w:ascii="Calibri" w:hAnsi="Calibri"/>
                <w:color w:val="000000"/>
                <w:lang w:val="de-DE"/>
              </w:rPr>
            </w:pPr>
            <w:r>
              <w:rPr>
                <w:rFonts w:ascii="Calibri" w:hAnsi="Calibri"/>
                <w:color w:val="000000"/>
                <w:lang w:val="de-DE"/>
              </w:rPr>
              <w:t>„</w:t>
            </w:r>
            <w:r w:rsidR="00EE3B55" w:rsidRPr="00EE3B55">
              <w:rPr>
                <w:rFonts w:ascii="Calibri" w:hAnsi="Calibri"/>
                <w:color w:val="000000"/>
                <w:lang w:val="de-DE"/>
              </w:rPr>
              <w:t xml:space="preserve">was denken sich die, was uns gekauft </w:t>
            </w:r>
            <w:proofErr w:type="gramStart"/>
            <w:r w:rsidR="00EE3B55" w:rsidRPr="00EE3B55">
              <w:rPr>
                <w:rFonts w:ascii="Calibri" w:hAnsi="Calibri"/>
                <w:color w:val="000000"/>
                <w:lang w:val="de-DE"/>
              </w:rPr>
              <w:t>haben</w:t>
            </w:r>
            <w:proofErr w:type="gramEnd"/>
            <w:r w:rsidR="00EE3B55" w:rsidRPr="00EE3B55">
              <w:rPr>
                <w:rFonts w:ascii="Calibri" w:hAnsi="Calibri"/>
                <w:color w:val="000000"/>
                <w:lang w:val="de-DE"/>
              </w:rPr>
              <w:t>, an die Saudis zu verscherbeln?</w:t>
            </w:r>
            <w:r>
              <w:rPr>
                <w:rFonts w:ascii="Calibri" w:hAnsi="Calibri"/>
                <w:color w:val="000000"/>
                <w:lang w:val="de-DE"/>
              </w:rPr>
              <w:t>“</w:t>
            </w:r>
          </w:p>
        </w:tc>
      </w:tr>
      <w:tr w:rsidR="00EE3B55" w:rsidRPr="00EE3B55" w:rsidTr="00827519">
        <w:trPr>
          <w:trHeight w:val="300"/>
          <w:jc w:val="center"/>
        </w:trPr>
        <w:tc>
          <w:tcPr>
            <w:tcW w:w="1778" w:type="dxa"/>
            <w:tcBorders>
              <w:top w:val="nil"/>
              <w:left w:val="single" w:sz="4" w:space="0" w:color="auto"/>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proofErr w:type="spellStart"/>
            <w:r w:rsidRPr="00EE3B55">
              <w:rPr>
                <w:rFonts w:ascii="Calibri" w:hAnsi="Calibri"/>
                <w:color w:val="000000"/>
                <w:lang w:val="de-DE"/>
              </w:rPr>
              <w:t>Owners</w:t>
            </w:r>
            <w:proofErr w:type="spellEnd"/>
          </w:p>
        </w:tc>
        <w:tc>
          <w:tcPr>
            <w:tcW w:w="7894" w:type="dxa"/>
            <w:tcBorders>
              <w:top w:val="nil"/>
              <w:left w:val="nil"/>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r w:rsidRPr="00EE3B55">
              <w:rPr>
                <w:rFonts w:ascii="Calibri" w:hAnsi="Calibri"/>
                <w:color w:val="000000"/>
                <w:lang w:val="de-DE"/>
              </w:rPr>
              <w:t>Mitarbeiter, Projektleiter</w:t>
            </w:r>
          </w:p>
        </w:tc>
      </w:tr>
      <w:tr w:rsidR="00EE3B55" w:rsidRPr="00EE3B55" w:rsidTr="00827519">
        <w:trPr>
          <w:trHeight w:val="300"/>
          <w:jc w:val="center"/>
        </w:trPr>
        <w:tc>
          <w:tcPr>
            <w:tcW w:w="1778" w:type="dxa"/>
            <w:tcBorders>
              <w:top w:val="nil"/>
              <w:left w:val="single" w:sz="4" w:space="0" w:color="auto"/>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r w:rsidRPr="00EE3B55">
              <w:rPr>
                <w:rFonts w:ascii="Calibri" w:hAnsi="Calibri"/>
                <w:color w:val="000000"/>
                <w:lang w:val="de-DE"/>
              </w:rPr>
              <w:t xml:space="preserve">Environmental </w:t>
            </w:r>
            <w:proofErr w:type="spellStart"/>
            <w:r w:rsidRPr="00EE3B55">
              <w:rPr>
                <w:rFonts w:ascii="Calibri" w:hAnsi="Calibri"/>
                <w:color w:val="000000"/>
                <w:lang w:val="de-DE"/>
              </w:rPr>
              <w:t>Constraints</w:t>
            </w:r>
            <w:proofErr w:type="spellEnd"/>
          </w:p>
        </w:tc>
        <w:tc>
          <w:tcPr>
            <w:tcW w:w="7894" w:type="dxa"/>
            <w:tcBorders>
              <w:top w:val="nil"/>
              <w:left w:val="nil"/>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r w:rsidRPr="00EE3B55">
              <w:rPr>
                <w:rFonts w:ascii="Calibri" w:hAnsi="Calibri"/>
                <w:color w:val="000000"/>
                <w:lang w:val="de-DE"/>
              </w:rPr>
              <w:t xml:space="preserve">keine klar </w:t>
            </w:r>
            <w:r w:rsidR="000A2513" w:rsidRPr="00EE3B55">
              <w:rPr>
                <w:rFonts w:ascii="Calibri" w:hAnsi="Calibri"/>
                <w:color w:val="000000"/>
                <w:lang w:val="de-DE"/>
              </w:rPr>
              <w:t>definierten</w:t>
            </w:r>
            <w:r w:rsidRPr="00EE3B55">
              <w:rPr>
                <w:rFonts w:ascii="Calibri" w:hAnsi="Calibri"/>
                <w:color w:val="000000"/>
                <w:lang w:val="de-DE"/>
              </w:rPr>
              <w:t xml:space="preserve"> Aufgaben, Angst vor Jobverlust, daher irgendwas tun besser als nichts</w:t>
            </w:r>
          </w:p>
        </w:tc>
      </w:tr>
    </w:tbl>
    <w:p w:rsidR="00EE3B55" w:rsidRPr="00EE3B55" w:rsidRDefault="00EE3B55" w:rsidP="00C14881">
      <w:pPr>
        <w:spacing w:line="360" w:lineRule="auto"/>
        <w:jc w:val="both"/>
      </w:pPr>
    </w:p>
    <w:p w:rsidR="00EE3B55" w:rsidRPr="00EE3B55" w:rsidRDefault="00EE3B55" w:rsidP="00C14881">
      <w:pPr>
        <w:spacing w:line="360" w:lineRule="auto"/>
        <w:jc w:val="both"/>
        <w:rPr>
          <w:rFonts w:ascii="Calibri" w:hAnsi="Calibri"/>
          <w:color w:val="000000"/>
          <w:lang w:val="de-DE"/>
        </w:rPr>
      </w:pPr>
      <w:r w:rsidRPr="00EE3B55">
        <w:rPr>
          <w:rFonts w:ascii="Calibri" w:hAnsi="Calibri"/>
          <w:color w:val="000000"/>
          <w:lang w:val="de-DE"/>
        </w:rPr>
        <w:t>Zur Erreichung eines Mindestmaß</w:t>
      </w:r>
      <w:r w:rsidR="000A2513">
        <w:rPr>
          <w:rFonts w:ascii="Calibri" w:hAnsi="Calibri"/>
          <w:color w:val="000000"/>
          <w:lang w:val="de-DE"/>
        </w:rPr>
        <w:t>es</w:t>
      </w:r>
      <w:r w:rsidRPr="00EE3B55">
        <w:rPr>
          <w:rFonts w:ascii="Calibri" w:hAnsi="Calibri"/>
          <w:color w:val="000000"/>
          <w:lang w:val="de-DE"/>
        </w:rPr>
        <w:t xml:space="preserve"> an Beitrag zum Projekt wird einfach irgendetwas getan in der Hoffnung, dass es nicht auffällt und man nicht als der Depp dasteht, als der man vom Projektleiter bezeichnet wird.</w:t>
      </w:r>
    </w:p>
    <w:p w:rsidR="00EE3B55" w:rsidRPr="00EE3B55" w:rsidRDefault="00EE3B55" w:rsidP="00C14881">
      <w:pPr>
        <w:spacing w:line="360" w:lineRule="auto"/>
        <w:jc w:val="both"/>
      </w:pPr>
    </w:p>
    <w:p w:rsidR="00EE3B55" w:rsidRPr="00EE3B55" w:rsidRDefault="00EE3B55" w:rsidP="00C14881">
      <w:pPr>
        <w:spacing w:line="360" w:lineRule="auto"/>
        <w:jc w:val="both"/>
        <w:rPr>
          <w:rFonts w:ascii="Calibri" w:hAnsi="Calibri"/>
          <w:b/>
          <w:color w:val="000000"/>
          <w:lang w:val="de-DE"/>
        </w:rPr>
      </w:pPr>
      <w:r w:rsidRPr="00EE3B55">
        <w:rPr>
          <w:rFonts w:ascii="Calibri" w:hAnsi="Calibri"/>
          <w:b/>
          <w:color w:val="000000"/>
          <w:lang w:val="de-DE"/>
        </w:rPr>
        <w:t>Perspektive #4: Mitarbeiter vertrauen lieber ihren Linienvorgesetzten</w:t>
      </w:r>
    </w:p>
    <w:p w:rsidR="00EE3B55" w:rsidRPr="00EE3B55" w:rsidRDefault="00EE3B55" w:rsidP="00C14881">
      <w:pPr>
        <w:spacing w:line="360" w:lineRule="auto"/>
        <w:jc w:val="both"/>
      </w:pPr>
    </w:p>
    <w:tbl>
      <w:tblPr>
        <w:tblW w:w="9723" w:type="dxa"/>
        <w:jc w:val="center"/>
        <w:tblInd w:w="55" w:type="dxa"/>
        <w:tblCellMar>
          <w:left w:w="70" w:type="dxa"/>
          <w:right w:w="70" w:type="dxa"/>
        </w:tblCellMar>
        <w:tblLook w:val="04A0" w:firstRow="1" w:lastRow="0" w:firstColumn="1" w:lastColumn="0" w:noHBand="0" w:noVBand="1"/>
      </w:tblPr>
      <w:tblGrid>
        <w:gridCol w:w="1886"/>
        <w:gridCol w:w="7837"/>
      </w:tblGrid>
      <w:tr w:rsidR="00EE3B55" w:rsidRPr="00EE3B55" w:rsidTr="00827519">
        <w:trPr>
          <w:trHeight w:val="300"/>
          <w:jc w:val="center"/>
        </w:trPr>
        <w:tc>
          <w:tcPr>
            <w:tcW w:w="18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r w:rsidRPr="00EE3B55">
              <w:rPr>
                <w:rFonts w:ascii="Calibri" w:hAnsi="Calibri"/>
                <w:color w:val="000000"/>
                <w:lang w:val="de-DE"/>
              </w:rPr>
              <w:t>Customers</w:t>
            </w:r>
          </w:p>
        </w:tc>
        <w:tc>
          <w:tcPr>
            <w:tcW w:w="7837" w:type="dxa"/>
            <w:tcBorders>
              <w:top w:val="single" w:sz="4" w:space="0" w:color="auto"/>
              <w:left w:val="nil"/>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r w:rsidRPr="00EE3B55">
              <w:rPr>
                <w:rFonts w:ascii="Calibri" w:hAnsi="Calibri"/>
                <w:color w:val="000000"/>
                <w:lang w:val="de-DE"/>
              </w:rPr>
              <w:t>Projektleiter</w:t>
            </w:r>
          </w:p>
        </w:tc>
      </w:tr>
      <w:tr w:rsidR="00EE3B55" w:rsidRPr="00EE3B55" w:rsidTr="00827519">
        <w:trPr>
          <w:trHeight w:val="300"/>
          <w:jc w:val="center"/>
        </w:trPr>
        <w:tc>
          <w:tcPr>
            <w:tcW w:w="1886" w:type="dxa"/>
            <w:tcBorders>
              <w:top w:val="nil"/>
              <w:left w:val="single" w:sz="4" w:space="0" w:color="auto"/>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proofErr w:type="spellStart"/>
            <w:r w:rsidRPr="00EE3B55">
              <w:rPr>
                <w:rFonts w:ascii="Calibri" w:hAnsi="Calibri"/>
                <w:color w:val="000000"/>
                <w:lang w:val="de-DE"/>
              </w:rPr>
              <w:t>Actors</w:t>
            </w:r>
            <w:proofErr w:type="spellEnd"/>
          </w:p>
        </w:tc>
        <w:tc>
          <w:tcPr>
            <w:tcW w:w="7837" w:type="dxa"/>
            <w:tcBorders>
              <w:top w:val="nil"/>
              <w:left w:val="nil"/>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r w:rsidRPr="00EE3B55">
              <w:rPr>
                <w:rFonts w:ascii="Calibri" w:hAnsi="Calibri"/>
                <w:color w:val="000000"/>
                <w:lang w:val="de-DE"/>
              </w:rPr>
              <w:t>Mitarbeiter, Linienvorgesetzte</w:t>
            </w:r>
          </w:p>
        </w:tc>
      </w:tr>
      <w:tr w:rsidR="00EE3B55" w:rsidRPr="00EE3B55" w:rsidTr="00827519">
        <w:trPr>
          <w:trHeight w:val="300"/>
          <w:jc w:val="center"/>
        </w:trPr>
        <w:tc>
          <w:tcPr>
            <w:tcW w:w="1886" w:type="dxa"/>
            <w:tcBorders>
              <w:top w:val="nil"/>
              <w:left w:val="single" w:sz="4" w:space="0" w:color="auto"/>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r w:rsidRPr="00EE3B55">
              <w:rPr>
                <w:rFonts w:ascii="Calibri" w:hAnsi="Calibri"/>
                <w:color w:val="000000"/>
                <w:lang w:val="de-DE"/>
              </w:rPr>
              <w:t>Transformation</w:t>
            </w:r>
          </w:p>
        </w:tc>
        <w:tc>
          <w:tcPr>
            <w:tcW w:w="7837" w:type="dxa"/>
            <w:tcBorders>
              <w:top w:val="nil"/>
              <w:left w:val="nil"/>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r w:rsidRPr="00EE3B55">
              <w:rPr>
                <w:rFonts w:ascii="Calibri" w:hAnsi="Calibri"/>
                <w:color w:val="000000"/>
                <w:lang w:val="de-DE"/>
              </w:rPr>
              <w:t xml:space="preserve">mit den Linienvorgesetzen wurde gut </w:t>
            </w:r>
            <w:r w:rsidR="000A2513" w:rsidRPr="00EE3B55">
              <w:rPr>
                <w:rFonts w:ascii="Calibri" w:hAnsi="Calibri"/>
                <w:color w:val="000000"/>
                <w:lang w:val="de-DE"/>
              </w:rPr>
              <w:t>gearbeitet</w:t>
            </w:r>
            <w:r w:rsidRPr="00EE3B55">
              <w:rPr>
                <w:rFonts w:ascii="Calibri" w:hAnsi="Calibri"/>
                <w:color w:val="000000"/>
                <w:lang w:val="de-DE"/>
              </w:rPr>
              <w:t xml:space="preserve"> (klare prägnante Anweisungen), daher besser gearbeitet, allerdings nicht eigenständig</w:t>
            </w:r>
          </w:p>
        </w:tc>
      </w:tr>
      <w:tr w:rsidR="00EE3B55" w:rsidRPr="00EE3B55" w:rsidTr="00827519">
        <w:trPr>
          <w:trHeight w:val="300"/>
          <w:jc w:val="center"/>
        </w:trPr>
        <w:tc>
          <w:tcPr>
            <w:tcW w:w="1886" w:type="dxa"/>
            <w:tcBorders>
              <w:top w:val="nil"/>
              <w:left w:val="single" w:sz="4" w:space="0" w:color="auto"/>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r w:rsidRPr="00EE3B55">
              <w:rPr>
                <w:rFonts w:ascii="Calibri" w:hAnsi="Calibri"/>
                <w:color w:val="000000"/>
                <w:lang w:val="de-DE"/>
              </w:rPr>
              <w:t>Weltanschauung</w:t>
            </w:r>
          </w:p>
        </w:tc>
        <w:tc>
          <w:tcPr>
            <w:tcW w:w="7837" w:type="dxa"/>
            <w:tcBorders>
              <w:top w:val="nil"/>
              <w:left w:val="nil"/>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r w:rsidRPr="00EE3B55">
              <w:rPr>
                <w:rFonts w:ascii="Calibri" w:hAnsi="Calibri"/>
                <w:color w:val="000000"/>
                <w:lang w:val="de-DE"/>
              </w:rPr>
              <w:t>Mitarbeiter brauchen einen Leithammel</w:t>
            </w:r>
          </w:p>
        </w:tc>
      </w:tr>
      <w:tr w:rsidR="00EE3B55" w:rsidRPr="00EE3B55" w:rsidTr="00827519">
        <w:trPr>
          <w:trHeight w:val="300"/>
          <w:jc w:val="center"/>
        </w:trPr>
        <w:tc>
          <w:tcPr>
            <w:tcW w:w="1886" w:type="dxa"/>
            <w:tcBorders>
              <w:top w:val="nil"/>
              <w:left w:val="single" w:sz="4" w:space="0" w:color="auto"/>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proofErr w:type="spellStart"/>
            <w:r w:rsidRPr="00EE3B55">
              <w:rPr>
                <w:rFonts w:ascii="Calibri" w:hAnsi="Calibri"/>
                <w:color w:val="000000"/>
                <w:lang w:val="de-DE"/>
              </w:rPr>
              <w:t>Owners</w:t>
            </w:r>
            <w:proofErr w:type="spellEnd"/>
          </w:p>
        </w:tc>
        <w:tc>
          <w:tcPr>
            <w:tcW w:w="7837" w:type="dxa"/>
            <w:tcBorders>
              <w:top w:val="nil"/>
              <w:left w:val="nil"/>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r w:rsidRPr="00EE3B55">
              <w:rPr>
                <w:rFonts w:ascii="Calibri" w:hAnsi="Calibri"/>
                <w:color w:val="000000"/>
                <w:lang w:val="de-DE"/>
              </w:rPr>
              <w:t>Mitarbeiter, Linienvorgesetzte</w:t>
            </w:r>
          </w:p>
        </w:tc>
      </w:tr>
      <w:tr w:rsidR="00EE3B55" w:rsidRPr="00EE3B55" w:rsidTr="00827519">
        <w:trPr>
          <w:trHeight w:val="300"/>
          <w:jc w:val="center"/>
        </w:trPr>
        <w:tc>
          <w:tcPr>
            <w:tcW w:w="1886" w:type="dxa"/>
            <w:tcBorders>
              <w:top w:val="nil"/>
              <w:left w:val="single" w:sz="4" w:space="0" w:color="auto"/>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r w:rsidRPr="00EE3B55">
              <w:rPr>
                <w:rFonts w:ascii="Calibri" w:hAnsi="Calibri"/>
                <w:color w:val="000000"/>
                <w:lang w:val="de-DE"/>
              </w:rPr>
              <w:t xml:space="preserve">Environmental </w:t>
            </w:r>
            <w:proofErr w:type="spellStart"/>
            <w:r w:rsidRPr="00EE3B55">
              <w:rPr>
                <w:rFonts w:ascii="Calibri" w:hAnsi="Calibri"/>
                <w:color w:val="000000"/>
                <w:lang w:val="de-DE"/>
              </w:rPr>
              <w:t>Constraints</w:t>
            </w:r>
            <w:proofErr w:type="spellEnd"/>
          </w:p>
        </w:tc>
        <w:tc>
          <w:tcPr>
            <w:tcW w:w="7837" w:type="dxa"/>
            <w:tcBorders>
              <w:top w:val="nil"/>
              <w:left w:val="nil"/>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r w:rsidRPr="00EE3B55">
              <w:rPr>
                <w:rFonts w:ascii="Calibri" w:hAnsi="Calibri"/>
                <w:color w:val="000000"/>
                <w:lang w:val="de-DE"/>
              </w:rPr>
              <w:t>das Projekt und die mangelnden Vorgaben, Ziele werden nicht erreicht, wenn von falscher Stelle (Linienvorgesetze) irgendwelche Weisungen kommen</w:t>
            </w:r>
          </w:p>
        </w:tc>
      </w:tr>
    </w:tbl>
    <w:p w:rsidR="00EE3B55" w:rsidRPr="00EE3B55" w:rsidRDefault="00EE3B55" w:rsidP="00C14881">
      <w:pPr>
        <w:spacing w:line="360" w:lineRule="auto"/>
        <w:jc w:val="both"/>
      </w:pPr>
    </w:p>
    <w:p w:rsidR="00EE3B55" w:rsidRPr="00EE3B55" w:rsidRDefault="00EE3B55" w:rsidP="00C14881">
      <w:pPr>
        <w:spacing w:line="360" w:lineRule="auto"/>
        <w:jc w:val="both"/>
        <w:rPr>
          <w:rFonts w:ascii="Calibri" w:hAnsi="Calibri"/>
          <w:color w:val="000000"/>
          <w:lang w:val="de-DE"/>
        </w:rPr>
      </w:pPr>
      <w:r w:rsidRPr="00EE3B55">
        <w:rPr>
          <w:rFonts w:ascii="Calibri" w:hAnsi="Calibri"/>
          <w:color w:val="000000"/>
          <w:lang w:val="de-DE"/>
        </w:rPr>
        <w:t xml:space="preserve">Zur Erreichung einer persönlichen klaren </w:t>
      </w:r>
      <w:r w:rsidR="000A2513" w:rsidRPr="00EE3B55">
        <w:rPr>
          <w:rFonts w:ascii="Calibri" w:hAnsi="Calibri"/>
          <w:color w:val="000000"/>
          <w:lang w:val="de-DE"/>
        </w:rPr>
        <w:t>Aufgabenstellung</w:t>
      </w:r>
      <w:r w:rsidRPr="00EE3B55">
        <w:rPr>
          <w:rFonts w:ascii="Calibri" w:hAnsi="Calibri"/>
          <w:color w:val="000000"/>
          <w:lang w:val="de-DE"/>
        </w:rPr>
        <w:t xml:space="preserve"> wird anstatt des Projektleiters der Linienvorgesetzte kontaktiert zu dem ein besseres Verhältnis besteht</w:t>
      </w:r>
    </w:p>
    <w:p w:rsidR="00827519" w:rsidRDefault="00827519">
      <w:pPr>
        <w:spacing w:after="200" w:line="276" w:lineRule="auto"/>
        <w:rPr>
          <w:rFonts w:ascii="Calibri" w:hAnsi="Calibri"/>
          <w:b/>
          <w:color w:val="000000"/>
          <w:lang w:val="de-DE"/>
        </w:rPr>
      </w:pPr>
      <w:r>
        <w:rPr>
          <w:rFonts w:ascii="Calibri" w:hAnsi="Calibri"/>
          <w:b/>
          <w:color w:val="000000"/>
          <w:lang w:val="de-DE"/>
        </w:rPr>
        <w:br w:type="page"/>
      </w:r>
    </w:p>
    <w:p w:rsidR="00EE3B55" w:rsidRPr="00EE3B55" w:rsidRDefault="00EE3B55" w:rsidP="00C14881">
      <w:pPr>
        <w:spacing w:line="360" w:lineRule="auto"/>
        <w:jc w:val="both"/>
        <w:rPr>
          <w:rFonts w:ascii="Calibri" w:hAnsi="Calibri"/>
          <w:b/>
          <w:color w:val="000000"/>
          <w:lang w:val="de-DE"/>
        </w:rPr>
      </w:pPr>
      <w:r w:rsidRPr="00EE3B55">
        <w:rPr>
          <w:rFonts w:ascii="Calibri" w:hAnsi="Calibri"/>
          <w:b/>
          <w:color w:val="000000"/>
          <w:lang w:val="de-DE"/>
        </w:rPr>
        <w:lastRenderedPageBreak/>
        <w:t>Perspektive #5: Die Kunden fragen einzelne Produkte stärker nach</w:t>
      </w:r>
    </w:p>
    <w:p w:rsidR="00EE3B55" w:rsidRPr="00EE3B55" w:rsidRDefault="00EE3B55" w:rsidP="00C14881">
      <w:pPr>
        <w:spacing w:line="360" w:lineRule="auto"/>
        <w:jc w:val="both"/>
      </w:pPr>
    </w:p>
    <w:tbl>
      <w:tblPr>
        <w:tblW w:w="8814" w:type="dxa"/>
        <w:jc w:val="center"/>
        <w:tblInd w:w="55" w:type="dxa"/>
        <w:tblCellMar>
          <w:left w:w="70" w:type="dxa"/>
          <w:right w:w="70" w:type="dxa"/>
        </w:tblCellMar>
        <w:tblLook w:val="04A0" w:firstRow="1" w:lastRow="0" w:firstColumn="1" w:lastColumn="0" w:noHBand="0" w:noVBand="1"/>
      </w:tblPr>
      <w:tblGrid>
        <w:gridCol w:w="2408"/>
        <w:gridCol w:w="6406"/>
      </w:tblGrid>
      <w:tr w:rsidR="00EE3B55" w:rsidRPr="00EE3B55" w:rsidTr="00C14881">
        <w:trPr>
          <w:trHeight w:val="300"/>
          <w:jc w:val="center"/>
        </w:trPr>
        <w:tc>
          <w:tcPr>
            <w:tcW w:w="24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r w:rsidRPr="00EE3B55">
              <w:rPr>
                <w:rFonts w:ascii="Calibri" w:hAnsi="Calibri"/>
                <w:color w:val="000000"/>
                <w:lang w:val="de-DE"/>
              </w:rPr>
              <w:t>Customers</w:t>
            </w:r>
          </w:p>
        </w:tc>
        <w:tc>
          <w:tcPr>
            <w:tcW w:w="6406" w:type="dxa"/>
            <w:tcBorders>
              <w:top w:val="single" w:sz="4" w:space="0" w:color="auto"/>
              <w:left w:val="nil"/>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r w:rsidRPr="00EE3B55">
              <w:rPr>
                <w:rFonts w:ascii="Calibri" w:hAnsi="Calibri"/>
                <w:color w:val="000000"/>
                <w:lang w:val="de-DE"/>
              </w:rPr>
              <w:t>Kunden</w:t>
            </w:r>
          </w:p>
        </w:tc>
      </w:tr>
      <w:tr w:rsidR="00EE3B55" w:rsidRPr="00EE3B55" w:rsidTr="00C14881">
        <w:trPr>
          <w:trHeight w:val="300"/>
          <w:jc w:val="center"/>
        </w:trPr>
        <w:tc>
          <w:tcPr>
            <w:tcW w:w="2408" w:type="dxa"/>
            <w:tcBorders>
              <w:top w:val="nil"/>
              <w:left w:val="single" w:sz="4" w:space="0" w:color="auto"/>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proofErr w:type="spellStart"/>
            <w:r w:rsidRPr="00EE3B55">
              <w:rPr>
                <w:rFonts w:ascii="Calibri" w:hAnsi="Calibri"/>
                <w:color w:val="000000"/>
                <w:lang w:val="de-DE"/>
              </w:rPr>
              <w:t>Actors</w:t>
            </w:r>
            <w:proofErr w:type="spellEnd"/>
          </w:p>
        </w:tc>
        <w:tc>
          <w:tcPr>
            <w:tcW w:w="6406" w:type="dxa"/>
            <w:tcBorders>
              <w:top w:val="nil"/>
              <w:left w:val="nil"/>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r w:rsidRPr="00EE3B55">
              <w:rPr>
                <w:rFonts w:ascii="Calibri" w:hAnsi="Calibri"/>
                <w:color w:val="000000"/>
                <w:lang w:val="de-DE"/>
              </w:rPr>
              <w:t xml:space="preserve">alle genannten </w:t>
            </w:r>
            <w:proofErr w:type="spellStart"/>
            <w:r w:rsidRPr="00EE3B55">
              <w:rPr>
                <w:rFonts w:ascii="Calibri" w:hAnsi="Calibri"/>
                <w:color w:val="000000"/>
                <w:lang w:val="de-DE"/>
              </w:rPr>
              <w:t>Stakeholder</w:t>
            </w:r>
            <w:proofErr w:type="spellEnd"/>
          </w:p>
        </w:tc>
      </w:tr>
      <w:tr w:rsidR="00EE3B55" w:rsidRPr="00EE3B55" w:rsidTr="00C14881">
        <w:trPr>
          <w:trHeight w:val="300"/>
          <w:jc w:val="center"/>
        </w:trPr>
        <w:tc>
          <w:tcPr>
            <w:tcW w:w="2408" w:type="dxa"/>
            <w:tcBorders>
              <w:top w:val="nil"/>
              <w:left w:val="single" w:sz="4" w:space="0" w:color="auto"/>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r w:rsidRPr="00EE3B55">
              <w:rPr>
                <w:rFonts w:ascii="Calibri" w:hAnsi="Calibri"/>
                <w:color w:val="000000"/>
                <w:lang w:val="de-DE"/>
              </w:rPr>
              <w:t>Transformation</w:t>
            </w:r>
          </w:p>
        </w:tc>
        <w:tc>
          <w:tcPr>
            <w:tcW w:w="6406" w:type="dxa"/>
            <w:tcBorders>
              <w:top w:val="nil"/>
              <w:left w:val="nil"/>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r w:rsidRPr="00EE3B55">
              <w:rPr>
                <w:rFonts w:ascii="Calibri" w:hAnsi="Calibri"/>
                <w:color w:val="000000"/>
                <w:lang w:val="de-DE"/>
              </w:rPr>
              <w:t>Projekt siecht dahin und bringt irgendwelche Zufallsergebnisse hervor</w:t>
            </w:r>
          </w:p>
        </w:tc>
      </w:tr>
      <w:tr w:rsidR="00EE3B55" w:rsidRPr="00EE3B55" w:rsidTr="00C14881">
        <w:trPr>
          <w:trHeight w:val="300"/>
          <w:jc w:val="center"/>
        </w:trPr>
        <w:tc>
          <w:tcPr>
            <w:tcW w:w="2408" w:type="dxa"/>
            <w:tcBorders>
              <w:top w:val="nil"/>
              <w:left w:val="single" w:sz="4" w:space="0" w:color="auto"/>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r w:rsidRPr="00EE3B55">
              <w:rPr>
                <w:rFonts w:ascii="Calibri" w:hAnsi="Calibri"/>
                <w:color w:val="000000"/>
                <w:lang w:val="de-DE"/>
              </w:rPr>
              <w:t>Weltanschauung</w:t>
            </w:r>
          </w:p>
        </w:tc>
        <w:tc>
          <w:tcPr>
            <w:tcW w:w="6406" w:type="dxa"/>
            <w:tcBorders>
              <w:top w:val="nil"/>
              <w:left w:val="nil"/>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r w:rsidRPr="00EE3B55">
              <w:rPr>
                <w:rFonts w:ascii="Calibri" w:hAnsi="Calibri"/>
                <w:color w:val="000000"/>
                <w:lang w:val="de-DE"/>
              </w:rPr>
              <w:t>egal, Hauptsache das Produkt ist gut, billig und langlebig</w:t>
            </w:r>
          </w:p>
        </w:tc>
      </w:tr>
      <w:tr w:rsidR="00EE3B55" w:rsidRPr="00EE3B55" w:rsidTr="00C14881">
        <w:trPr>
          <w:trHeight w:val="300"/>
          <w:jc w:val="center"/>
        </w:trPr>
        <w:tc>
          <w:tcPr>
            <w:tcW w:w="2408" w:type="dxa"/>
            <w:tcBorders>
              <w:top w:val="nil"/>
              <w:left w:val="single" w:sz="4" w:space="0" w:color="auto"/>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proofErr w:type="spellStart"/>
            <w:r w:rsidRPr="00EE3B55">
              <w:rPr>
                <w:rFonts w:ascii="Calibri" w:hAnsi="Calibri"/>
                <w:color w:val="000000"/>
                <w:lang w:val="de-DE"/>
              </w:rPr>
              <w:t>Owners</w:t>
            </w:r>
            <w:proofErr w:type="spellEnd"/>
          </w:p>
        </w:tc>
        <w:tc>
          <w:tcPr>
            <w:tcW w:w="6406" w:type="dxa"/>
            <w:tcBorders>
              <w:top w:val="nil"/>
              <w:left w:val="nil"/>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r w:rsidRPr="00EE3B55">
              <w:rPr>
                <w:rFonts w:ascii="Calibri" w:hAnsi="Calibri"/>
                <w:color w:val="000000"/>
                <w:lang w:val="de-DE"/>
              </w:rPr>
              <w:t>Projektleiter, Mitarbeiter, Linienvorgesetze</w:t>
            </w:r>
          </w:p>
        </w:tc>
      </w:tr>
      <w:tr w:rsidR="00EE3B55" w:rsidRPr="00EE3B55" w:rsidTr="00C14881">
        <w:trPr>
          <w:trHeight w:val="300"/>
          <w:jc w:val="center"/>
        </w:trPr>
        <w:tc>
          <w:tcPr>
            <w:tcW w:w="2408" w:type="dxa"/>
            <w:tcBorders>
              <w:top w:val="nil"/>
              <w:left w:val="single" w:sz="4" w:space="0" w:color="auto"/>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r w:rsidRPr="00EE3B55">
              <w:rPr>
                <w:rFonts w:ascii="Calibri" w:hAnsi="Calibri"/>
                <w:color w:val="000000"/>
                <w:lang w:val="de-DE"/>
              </w:rPr>
              <w:t xml:space="preserve">Environmental </w:t>
            </w:r>
            <w:proofErr w:type="spellStart"/>
            <w:r w:rsidRPr="00EE3B55">
              <w:rPr>
                <w:rFonts w:ascii="Calibri" w:hAnsi="Calibri"/>
                <w:color w:val="000000"/>
                <w:lang w:val="de-DE"/>
              </w:rPr>
              <w:t>Constraints</w:t>
            </w:r>
            <w:proofErr w:type="spellEnd"/>
          </w:p>
        </w:tc>
        <w:tc>
          <w:tcPr>
            <w:tcW w:w="6406" w:type="dxa"/>
            <w:tcBorders>
              <w:top w:val="nil"/>
              <w:left w:val="nil"/>
              <w:bottom w:val="single" w:sz="4" w:space="0" w:color="auto"/>
              <w:right w:val="single" w:sz="4" w:space="0" w:color="auto"/>
            </w:tcBorders>
            <w:shd w:val="clear" w:color="auto" w:fill="auto"/>
            <w:noWrap/>
            <w:vAlign w:val="center"/>
            <w:hideMark/>
          </w:tcPr>
          <w:p w:rsidR="00EE3B55" w:rsidRPr="00EE3B55" w:rsidRDefault="00EE3B55" w:rsidP="00C14881">
            <w:pPr>
              <w:spacing w:line="360" w:lineRule="auto"/>
              <w:rPr>
                <w:rFonts w:ascii="Calibri" w:hAnsi="Calibri"/>
                <w:color w:val="000000"/>
                <w:lang w:val="de-DE"/>
              </w:rPr>
            </w:pPr>
            <w:r w:rsidRPr="00EE3B55">
              <w:rPr>
                <w:rFonts w:ascii="Calibri" w:hAnsi="Calibri"/>
                <w:color w:val="000000"/>
                <w:lang w:val="de-DE"/>
              </w:rPr>
              <w:t>zufällige Gegebenheit, die vor dem Crash steht (wie die Dot.Com-Blase)</w:t>
            </w:r>
          </w:p>
        </w:tc>
      </w:tr>
    </w:tbl>
    <w:p w:rsidR="00EE3B55" w:rsidRPr="00EE3B55" w:rsidRDefault="00EE3B55" w:rsidP="00C14881">
      <w:pPr>
        <w:spacing w:line="360" w:lineRule="auto"/>
        <w:jc w:val="both"/>
      </w:pPr>
    </w:p>
    <w:p w:rsidR="00EE3B55" w:rsidRPr="00EE3B55" w:rsidRDefault="00EE3B55" w:rsidP="00C14881">
      <w:pPr>
        <w:spacing w:line="360" w:lineRule="auto"/>
        <w:jc w:val="both"/>
        <w:rPr>
          <w:rFonts w:ascii="Calibri" w:hAnsi="Calibri"/>
          <w:color w:val="000000"/>
          <w:lang w:val="de-DE"/>
        </w:rPr>
      </w:pPr>
      <w:r w:rsidRPr="00EE3B55">
        <w:rPr>
          <w:rFonts w:ascii="Calibri" w:hAnsi="Calibri"/>
          <w:color w:val="000000"/>
          <w:lang w:val="de-DE"/>
        </w:rPr>
        <w:t>Zur Erreichung des Konsums von offenbar innovativen Produkten wird beim betreffenden Unternehmen gekauft, ohne sich um das Kriseln hinter den Kulissen zu kümmern</w:t>
      </w:r>
    </w:p>
    <w:p w:rsidR="00EE3B55" w:rsidRDefault="00EE3B55" w:rsidP="00C14881">
      <w:pPr>
        <w:spacing w:line="360" w:lineRule="auto"/>
        <w:jc w:val="both"/>
      </w:pPr>
    </w:p>
    <w:p w:rsidR="005E2759" w:rsidRDefault="005E2759" w:rsidP="00C14881">
      <w:pPr>
        <w:pStyle w:val="berschrift2"/>
        <w:spacing w:line="360" w:lineRule="auto"/>
      </w:pPr>
      <w:bookmarkStart w:id="6" w:name="_Toc438064012"/>
      <w:r w:rsidRPr="005E2759">
        <w:t>Root Definition und Modellbildung</w:t>
      </w:r>
      <w:r w:rsidR="00EE3B55">
        <w:t xml:space="preserve"> aus den Holons</w:t>
      </w:r>
      <w:bookmarkEnd w:id="6"/>
    </w:p>
    <w:p w:rsidR="005E2759" w:rsidRPr="000A2513" w:rsidRDefault="005E2759" w:rsidP="00C14881">
      <w:pPr>
        <w:spacing w:line="360" w:lineRule="auto"/>
        <w:jc w:val="both"/>
        <w:rPr>
          <w:rFonts w:ascii="Calibri" w:hAnsi="Calibri"/>
        </w:rPr>
      </w:pPr>
    </w:p>
    <w:p w:rsidR="005E2759" w:rsidRPr="000A2513" w:rsidRDefault="005E2759" w:rsidP="00C14881">
      <w:pPr>
        <w:spacing w:line="360" w:lineRule="auto"/>
        <w:jc w:val="both"/>
        <w:rPr>
          <w:rFonts w:ascii="Calibri" w:hAnsi="Calibri"/>
        </w:rPr>
      </w:pPr>
      <w:r w:rsidRPr="000A2513">
        <w:rPr>
          <w:rFonts w:ascii="Calibri" w:hAnsi="Calibri"/>
        </w:rPr>
        <w:t>Ausgehend von den Perspektiven sind Gegenmaßnahmen zu ergreifen, die sich wie folgt darstellen:</w:t>
      </w:r>
    </w:p>
    <w:p w:rsidR="005E2759" w:rsidRPr="000A2513" w:rsidRDefault="005E2759" w:rsidP="00C14881">
      <w:pPr>
        <w:spacing w:line="360" w:lineRule="auto"/>
        <w:jc w:val="both"/>
        <w:rPr>
          <w:rFonts w:ascii="Calibri" w:hAnsi="Calibri"/>
        </w:rPr>
      </w:pPr>
    </w:p>
    <w:p w:rsidR="005E2759" w:rsidRPr="000A2513" w:rsidRDefault="005E2759" w:rsidP="00C14881">
      <w:pPr>
        <w:spacing w:line="360" w:lineRule="auto"/>
        <w:jc w:val="both"/>
        <w:rPr>
          <w:rFonts w:ascii="Calibri" w:hAnsi="Calibri"/>
          <w:b/>
        </w:rPr>
      </w:pPr>
      <w:r w:rsidRPr="000A2513">
        <w:rPr>
          <w:rFonts w:ascii="Calibri" w:hAnsi="Calibri"/>
          <w:b/>
        </w:rPr>
        <w:t>Root Definition Perspektive #1:</w:t>
      </w:r>
    </w:p>
    <w:p w:rsidR="005E2759" w:rsidRPr="000A2513" w:rsidRDefault="005E2759" w:rsidP="00C14881">
      <w:pPr>
        <w:spacing w:line="360" w:lineRule="auto"/>
        <w:jc w:val="both"/>
        <w:rPr>
          <w:rFonts w:ascii="Calibri" w:hAnsi="Calibri"/>
        </w:rPr>
      </w:pPr>
    </w:p>
    <w:p w:rsidR="005E2759" w:rsidRPr="000A2513" w:rsidRDefault="005E2759" w:rsidP="00C14881">
      <w:pPr>
        <w:pStyle w:val="Listenabsatz"/>
        <w:numPr>
          <w:ilvl w:val="0"/>
          <w:numId w:val="5"/>
        </w:numPr>
        <w:spacing w:line="360" w:lineRule="auto"/>
        <w:jc w:val="both"/>
        <w:rPr>
          <w:rFonts w:ascii="Calibri" w:hAnsi="Calibri"/>
        </w:rPr>
      </w:pPr>
      <w:r w:rsidRPr="000A2513">
        <w:rPr>
          <w:rFonts w:ascii="Calibri" w:hAnsi="Calibri"/>
        </w:rPr>
        <w:t>Bestimme eine konkrete Person, die als Bindeglied zwischen Saudis und Projektteam agiert.</w:t>
      </w:r>
    </w:p>
    <w:p w:rsidR="005E2759" w:rsidRPr="000A2513" w:rsidRDefault="005E2759" w:rsidP="00C14881">
      <w:pPr>
        <w:pStyle w:val="Listenabsatz"/>
        <w:numPr>
          <w:ilvl w:val="0"/>
          <w:numId w:val="5"/>
        </w:numPr>
        <w:spacing w:line="360" w:lineRule="auto"/>
        <w:jc w:val="both"/>
        <w:rPr>
          <w:rFonts w:ascii="Calibri" w:hAnsi="Calibri"/>
        </w:rPr>
      </w:pPr>
      <w:r w:rsidRPr="000A2513">
        <w:rPr>
          <w:rFonts w:ascii="Calibri" w:hAnsi="Calibri"/>
        </w:rPr>
        <w:t>Betone die Wichtigkeit von PR für interne Unternehmenszwecke, warum die Übernahme erforderlich war und was besser wird.</w:t>
      </w:r>
    </w:p>
    <w:p w:rsidR="005E2759" w:rsidRPr="000A2513" w:rsidRDefault="005E2759" w:rsidP="00C14881">
      <w:pPr>
        <w:pStyle w:val="Listenabsatz"/>
        <w:numPr>
          <w:ilvl w:val="0"/>
          <w:numId w:val="5"/>
        </w:numPr>
        <w:spacing w:line="360" w:lineRule="auto"/>
        <w:jc w:val="both"/>
        <w:rPr>
          <w:rFonts w:ascii="Calibri" w:hAnsi="Calibri"/>
        </w:rPr>
      </w:pPr>
      <w:r w:rsidRPr="000A2513">
        <w:rPr>
          <w:rFonts w:ascii="Calibri" w:hAnsi="Calibri"/>
        </w:rPr>
        <w:t>Entscheide nicht allein, wann ein Projekt durchgeführt wird, sondern mit den Mitarbeitern und deren Linienvorgesetzten.</w:t>
      </w:r>
    </w:p>
    <w:p w:rsidR="005E2759" w:rsidRPr="000A2513" w:rsidRDefault="005E2759" w:rsidP="00C14881">
      <w:pPr>
        <w:pStyle w:val="Listenabsatz"/>
        <w:numPr>
          <w:ilvl w:val="0"/>
          <w:numId w:val="5"/>
        </w:numPr>
        <w:spacing w:line="360" w:lineRule="auto"/>
        <w:jc w:val="both"/>
        <w:rPr>
          <w:rFonts w:ascii="Calibri" w:hAnsi="Calibri"/>
        </w:rPr>
      </w:pPr>
      <w:r w:rsidRPr="000A2513">
        <w:rPr>
          <w:rFonts w:ascii="Calibri" w:hAnsi="Calibri"/>
        </w:rPr>
        <w:t>Stelle Kontaktpersonen zur Verfügung - auch außerhalb vom aktuellen Projekt.</w:t>
      </w:r>
    </w:p>
    <w:p w:rsidR="00827519" w:rsidRDefault="00827519">
      <w:pPr>
        <w:spacing w:after="200" w:line="276" w:lineRule="auto"/>
        <w:rPr>
          <w:rFonts w:ascii="Calibri" w:hAnsi="Calibri"/>
          <w:b/>
        </w:rPr>
      </w:pPr>
      <w:r>
        <w:rPr>
          <w:rFonts w:ascii="Calibri" w:hAnsi="Calibri"/>
          <w:b/>
        </w:rPr>
        <w:br w:type="page"/>
      </w:r>
    </w:p>
    <w:p w:rsidR="005E2759" w:rsidRPr="000A2513" w:rsidRDefault="005E2759" w:rsidP="00C14881">
      <w:pPr>
        <w:spacing w:line="360" w:lineRule="auto"/>
        <w:jc w:val="both"/>
        <w:rPr>
          <w:rFonts w:ascii="Calibri" w:hAnsi="Calibri"/>
          <w:b/>
        </w:rPr>
      </w:pPr>
      <w:r w:rsidRPr="000A2513">
        <w:rPr>
          <w:rFonts w:ascii="Calibri" w:hAnsi="Calibri"/>
          <w:b/>
        </w:rPr>
        <w:lastRenderedPageBreak/>
        <w:t>Root Definition Perspektive #2:</w:t>
      </w:r>
    </w:p>
    <w:p w:rsidR="005E2759" w:rsidRPr="000A2513" w:rsidRDefault="005E2759" w:rsidP="00C14881">
      <w:pPr>
        <w:spacing w:line="360" w:lineRule="auto"/>
        <w:jc w:val="both"/>
        <w:rPr>
          <w:rFonts w:ascii="Calibri" w:hAnsi="Calibri"/>
        </w:rPr>
      </w:pPr>
    </w:p>
    <w:p w:rsidR="005E2759" w:rsidRPr="000A2513" w:rsidRDefault="005E2759" w:rsidP="00C14881">
      <w:pPr>
        <w:pStyle w:val="Listenabsatz"/>
        <w:numPr>
          <w:ilvl w:val="0"/>
          <w:numId w:val="6"/>
        </w:numPr>
        <w:spacing w:line="360" w:lineRule="auto"/>
        <w:jc w:val="both"/>
        <w:rPr>
          <w:rFonts w:ascii="Calibri" w:hAnsi="Calibri"/>
        </w:rPr>
      </w:pPr>
      <w:r w:rsidRPr="000A2513">
        <w:rPr>
          <w:rFonts w:ascii="Calibri" w:hAnsi="Calibri"/>
        </w:rPr>
        <w:t>Bestimme konkrete Aufgaben für das Projektteam.</w:t>
      </w:r>
    </w:p>
    <w:p w:rsidR="005E2759" w:rsidRPr="000A2513" w:rsidRDefault="005E2759" w:rsidP="00C14881">
      <w:pPr>
        <w:pStyle w:val="Listenabsatz"/>
        <w:numPr>
          <w:ilvl w:val="0"/>
          <w:numId w:val="6"/>
        </w:numPr>
        <w:spacing w:line="360" w:lineRule="auto"/>
        <w:jc w:val="both"/>
        <w:rPr>
          <w:rFonts w:ascii="Calibri" w:hAnsi="Calibri"/>
        </w:rPr>
      </w:pPr>
      <w:r w:rsidRPr="000A2513">
        <w:rPr>
          <w:rFonts w:ascii="Calibri" w:hAnsi="Calibri"/>
        </w:rPr>
        <w:t>Schule Mitarbeiter in Aufgaben, um sie nicht alle selbst zu erledigen.</w:t>
      </w:r>
    </w:p>
    <w:p w:rsidR="005E2759" w:rsidRPr="000A2513" w:rsidRDefault="005E2759" w:rsidP="00C14881">
      <w:pPr>
        <w:pStyle w:val="Listenabsatz"/>
        <w:numPr>
          <w:ilvl w:val="0"/>
          <w:numId w:val="6"/>
        </w:numPr>
        <w:spacing w:line="360" w:lineRule="auto"/>
        <w:jc w:val="both"/>
        <w:rPr>
          <w:rFonts w:ascii="Calibri" w:hAnsi="Calibri"/>
        </w:rPr>
      </w:pPr>
      <w:r w:rsidRPr="000A2513">
        <w:rPr>
          <w:rFonts w:ascii="Calibri" w:hAnsi="Calibri"/>
        </w:rPr>
        <w:t>Entwickle Notfallkonzepte, wenn einzelne Mitarbeiter ausfallen.</w:t>
      </w:r>
    </w:p>
    <w:p w:rsidR="005E2759" w:rsidRPr="000A2513" w:rsidRDefault="005E2759" w:rsidP="00C14881">
      <w:pPr>
        <w:pStyle w:val="Listenabsatz"/>
        <w:numPr>
          <w:ilvl w:val="0"/>
          <w:numId w:val="6"/>
        </w:numPr>
        <w:spacing w:line="360" w:lineRule="auto"/>
        <w:jc w:val="both"/>
        <w:rPr>
          <w:rFonts w:ascii="Calibri" w:hAnsi="Calibri"/>
        </w:rPr>
      </w:pPr>
      <w:r w:rsidRPr="000A2513">
        <w:rPr>
          <w:rFonts w:ascii="Calibri" w:hAnsi="Calibri"/>
        </w:rPr>
        <w:t>Stelle klare Zielvorgaben auf und konkrete Termine, die auch einhaltbar sind.</w:t>
      </w:r>
    </w:p>
    <w:p w:rsidR="005E2759" w:rsidRPr="000A2513" w:rsidRDefault="005E2759" w:rsidP="00C14881">
      <w:pPr>
        <w:spacing w:line="360" w:lineRule="auto"/>
        <w:jc w:val="both"/>
        <w:rPr>
          <w:rFonts w:ascii="Calibri" w:hAnsi="Calibri"/>
        </w:rPr>
      </w:pPr>
    </w:p>
    <w:p w:rsidR="005E2759" w:rsidRPr="000A2513" w:rsidRDefault="005E2759" w:rsidP="00C14881">
      <w:pPr>
        <w:spacing w:line="360" w:lineRule="auto"/>
        <w:jc w:val="both"/>
        <w:rPr>
          <w:rFonts w:ascii="Calibri" w:hAnsi="Calibri"/>
          <w:b/>
        </w:rPr>
      </w:pPr>
      <w:r w:rsidRPr="000A2513">
        <w:rPr>
          <w:rFonts w:ascii="Calibri" w:hAnsi="Calibri"/>
          <w:b/>
        </w:rPr>
        <w:t>Root Definition Perspektive #3:</w:t>
      </w:r>
    </w:p>
    <w:p w:rsidR="005E2759" w:rsidRPr="000A2513" w:rsidRDefault="005E2759" w:rsidP="00C14881">
      <w:pPr>
        <w:spacing w:line="360" w:lineRule="auto"/>
        <w:jc w:val="both"/>
        <w:rPr>
          <w:rFonts w:ascii="Calibri" w:hAnsi="Calibri"/>
        </w:rPr>
      </w:pPr>
    </w:p>
    <w:p w:rsidR="005E2759" w:rsidRPr="000A2513" w:rsidRDefault="005E2759" w:rsidP="00C14881">
      <w:pPr>
        <w:pStyle w:val="Listenabsatz"/>
        <w:numPr>
          <w:ilvl w:val="0"/>
          <w:numId w:val="7"/>
        </w:numPr>
        <w:spacing w:line="360" w:lineRule="auto"/>
        <w:jc w:val="both"/>
        <w:rPr>
          <w:rFonts w:ascii="Calibri" w:hAnsi="Calibri"/>
        </w:rPr>
      </w:pPr>
      <w:r w:rsidRPr="000A2513">
        <w:rPr>
          <w:rFonts w:ascii="Calibri" w:hAnsi="Calibri"/>
        </w:rPr>
        <w:t>Entscheide zusammen mit dem Projektleiter.</w:t>
      </w:r>
    </w:p>
    <w:p w:rsidR="005E2759" w:rsidRPr="000A2513" w:rsidRDefault="005E2759" w:rsidP="00C14881">
      <w:pPr>
        <w:pStyle w:val="Listenabsatz"/>
        <w:numPr>
          <w:ilvl w:val="0"/>
          <w:numId w:val="7"/>
        </w:numPr>
        <w:spacing w:line="360" w:lineRule="auto"/>
        <w:jc w:val="both"/>
        <w:rPr>
          <w:rFonts w:ascii="Calibri" w:hAnsi="Calibri"/>
        </w:rPr>
      </w:pPr>
      <w:r w:rsidRPr="000A2513">
        <w:rPr>
          <w:rFonts w:ascii="Calibri" w:hAnsi="Calibri"/>
        </w:rPr>
        <w:t>Stelle konkrete Arbeitsschritte dar, die geleistet wurden.</w:t>
      </w:r>
    </w:p>
    <w:p w:rsidR="005E2759" w:rsidRPr="000A2513" w:rsidRDefault="005E2759" w:rsidP="00C14881">
      <w:pPr>
        <w:pStyle w:val="Listenabsatz"/>
        <w:numPr>
          <w:ilvl w:val="0"/>
          <w:numId w:val="7"/>
        </w:numPr>
        <w:spacing w:line="360" w:lineRule="auto"/>
        <w:jc w:val="both"/>
        <w:rPr>
          <w:rFonts w:ascii="Calibri" w:hAnsi="Calibri"/>
        </w:rPr>
      </w:pPr>
      <w:r w:rsidRPr="000A2513">
        <w:rPr>
          <w:rFonts w:ascii="Calibri" w:hAnsi="Calibri"/>
        </w:rPr>
        <w:t>Betone die Wichtigkeit der Aufgabe, wenn sie von den Zielvorgaben abweicht und warum sie abweichen musste.</w:t>
      </w:r>
    </w:p>
    <w:p w:rsidR="005E2759" w:rsidRPr="000A2513" w:rsidRDefault="005E2759" w:rsidP="00C14881">
      <w:pPr>
        <w:pStyle w:val="Listenabsatz"/>
        <w:numPr>
          <w:ilvl w:val="0"/>
          <w:numId w:val="7"/>
        </w:numPr>
        <w:spacing w:line="360" w:lineRule="auto"/>
        <w:jc w:val="both"/>
        <w:rPr>
          <w:rFonts w:ascii="Calibri" w:hAnsi="Calibri"/>
        </w:rPr>
      </w:pPr>
      <w:r w:rsidRPr="000A2513">
        <w:rPr>
          <w:rFonts w:ascii="Calibri" w:hAnsi="Calibri"/>
        </w:rPr>
        <w:t>Bestimme die Abgrenzung zu anderen Aufgaben anderer Mitglieder.</w:t>
      </w:r>
    </w:p>
    <w:p w:rsidR="005E2759" w:rsidRPr="000A2513" w:rsidRDefault="005E2759" w:rsidP="00C14881">
      <w:pPr>
        <w:spacing w:line="360" w:lineRule="auto"/>
        <w:jc w:val="both"/>
        <w:rPr>
          <w:rFonts w:ascii="Calibri" w:hAnsi="Calibri"/>
        </w:rPr>
      </w:pPr>
    </w:p>
    <w:p w:rsidR="005E2759" w:rsidRPr="000A2513" w:rsidRDefault="005E2759" w:rsidP="00C14881">
      <w:pPr>
        <w:spacing w:line="360" w:lineRule="auto"/>
        <w:jc w:val="both"/>
        <w:rPr>
          <w:rFonts w:ascii="Calibri" w:hAnsi="Calibri"/>
          <w:b/>
        </w:rPr>
      </w:pPr>
      <w:r w:rsidRPr="000A2513">
        <w:rPr>
          <w:rFonts w:ascii="Calibri" w:hAnsi="Calibri"/>
          <w:b/>
        </w:rPr>
        <w:t>Root Definition Perspektive #4:</w:t>
      </w:r>
    </w:p>
    <w:p w:rsidR="005E2759" w:rsidRPr="000A2513" w:rsidRDefault="005E2759" w:rsidP="00C14881">
      <w:pPr>
        <w:spacing w:line="360" w:lineRule="auto"/>
        <w:jc w:val="both"/>
        <w:rPr>
          <w:rFonts w:ascii="Calibri" w:hAnsi="Calibri"/>
        </w:rPr>
      </w:pPr>
    </w:p>
    <w:p w:rsidR="005E2759" w:rsidRPr="000A2513" w:rsidRDefault="005E2759" w:rsidP="00C14881">
      <w:pPr>
        <w:pStyle w:val="Listenabsatz"/>
        <w:numPr>
          <w:ilvl w:val="0"/>
          <w:numId w:val="8"/>
        </w:numPr>
        <w:spacing w:line="360" w:lineRule="auto"/>
        <w:jc w:val="both"/>
        <w:rPr>
          <w:rFonts w:ascii="Calibri" w:hAnsi="Calibri"/>
        </w:rPr>
      </w:pPr>
      <w:r w:rsidRPr="000A2513">
        <w:rPr>
          <w:rFonts w:ascii="Calibri" w:hAnsi="Calibri"/>
        </w:rPr>
        <w:t>Entwickle eigenständige Vorgehensweisen nur mit dem Projektleiter.</w:t>
      </w:r>
    </w:p>
    <w:p w:rsidR="005E2759" w:rsidRPr="000A2513" w:rsidRDefault="005E2759" w:rsidP="00C14881">
      <w:pPr>
        <w:pStyle w:val="Listenabsatz"/>
        <w:numPr>
          <w:ilvl w:val="0"/>
          <w:numId w:val="8"/>
        </w:numPr>
        <w:spacing w:line="360" w:lineRule="auto"/>
        <w:jc w:val="both"/>
        <w:rPr>
          <w:rFonts w:ascii="Calibri" w:hAnsi="Calibri"/>
        </w:rPr>
      </w:pPr>
      <w:r w:rsidRPr="000A2513">
        <w:rPr>
          <w:rFonts w:ascii="Calibri" w:hAnsi="Calibri"/>
        </w:rPr>
        <w:t xml:space="preserve">Schule andere Mitarbeiter in bereits gelösten Aufgaben, damit die nicht </w:t>
      </w:r>
      <w:proofErr w:type="gramStart"/>
      <w:r w:rsidRPr="000A2513">
        <w:rPr>
          <w:rFonts w:ascii="Calibri" w:hAnsi="Calibri"/>
        </w:rPr>
        <w:t>den Linienvorgesetzen</w:t>
      </w:r>
      <w:proofErr w:type="gramEnd"/>
      <w:r w:rsidRPr="000A2513">
        <w:rPr>
          <w:rFonts w:ascii="Calibri" w:hAnsi="Calibri"/>
        </w:rPr>
        <w:t xml:space="preserve"> kontaktieren.</w:t>
      </w:r>
    </w:p>
    <w:p w:rsidR="005E2759" w:rsidRPr="000A2513" w:rsidRDefault="005E2759" w:rsidP="00C14881">
      <w:pPr>
        <w:pStyle w:val="Listenabsatz"/>
        <w:numPr>
          <w:ilvl w:val="0"/>
          <w:numId w:val="8"/>
        </w:numPr>
        <w:spacing w:line="360" w:lineRule="auto"/>
        <w:jc w:val="both"/>
        <w:rPr>
          <w:rFonts w:ascii="Calibri" w:hAnsi="Calibri"/>
        </w:rPr>
      </w:pPr>
      <w:r w:rsidRPr="000A2513">
        <w:rPr>
          <w:rFonts w:ascii="Calibri" w:hAnsi="Calibri"/>
        </w:rPr>
        <w:t>Stelle dich klar auf die Seite des Projektes und nicht auf die Seite außerhalb davon.</w:t>
      </w:r>
    </w:p>
    <w:p w:rsidR="005E2759" w:rsidRPr="000A2513" w:rsidRDefault="005E2759" w:rsidP="00C14881">
      <w:pPr>
        <w:pStyle w:val="Listenabsatz"/>
        <w:numPr>
          <w:ilvl w:val="0"/>
          <w:numId w:val="8"/>
        </w:numPr>
        <w:spacing w:line="360" w:lineRule="auto"/>
        <w:jc w:val="both"/>
        <w:rPr>
          <w:rFonts w:ascii="Calibri" w:hAnsi="Calibri"/>
        </w:rPr>
      </w:pPr>
      <w:r w:rsidRPr="000A2513">
        <w:rPr>
          <w:rFonts w:ascii="Calibri" w:hAnsi="Calibri"/>
        </w:rPr>
        <w:t>Bestimme allenfalls mögliche Beratungsfunktionen als Consultant-Aufgabe für Linienvorgesetze.</w:t>
      </w:r>
    </w:p>
    <w:p w:rsidR="005E2759" w:rsidRPr="000A2513" w:rsidRDefault="005E2759" w:rsidP="00C14881">
      <w:pPr>
        <w:spacing w:line="360" w:lineRule="auto"/>
        <w:jc w:val="both"/>
        <w:rPr>
          <w:rFonts w:ascii="Calibri" w:hAnsi="Calibri"/>
        </w:rPr>
      </w:pPr>
    </w:p>
    <w:p w:rsidR="005E2759" w:rsidRPr="000A2513" w:rsidRDefault="005E2759" w:rsidP="00C14881">
      <w:pPr>
        <w:spacing w:line="360" w:lineRule="auto"/>
        <w:jc w:val="both"/>
        <w:rPr>
          <w:rFonts w:ascii="Calibri" w:hAnsi="Calibri"/>
          <w:b/>
        </w:rPr>
      </w:pPr>
      <w:r w:rsidRPr="000A2513">
        <w:rPr>
          <w:rFonts w:ascii="Calibri" w:hAnsi="Calibri"/>
          <w:b/>
        </w:rPr>
        <w:t>Root Definition Perspektive #5:</w:t>
      </w:r>
    </w:p>
    <w:p w:rsidR="005E2759" w:rsidRPr="000A2513" w:rsidRDefault="005E2759" w:rsidP="00C14881">
      <w:pPr>
        <w:spacing w:line="360" w:lineRule="auto"/>
        <w:jc w:val="both"/>
        <w:rPr>
          <w:rFonts w:ascii="Calibri" w:hAnsi="Calibri"/>
        </w:rPr>
      </w:pPr>
    </w:p>
    <w:p w:rsidR="005E2759" w:rsidRPr="000A2513" w:rsidRDefault="005E2759" w:rsidP="00C14881">
      <w:pPr>
        <w:pStyle w:val="Listenabsatz"/>
        <w:numPr>
          <w:ilvl w:val="0"/>
          <w:numId w:val="9"/>
        </w:numPr>
        <w:spacing w:line="360" w:lineRule="auto"/>
        <w:jc w:val="both"/>
        <w:rPr>
          <w:rFonts w:ascii="Calibri" w:hAnsi="Calibri"/>
        </w:rPr>
      </w:pPr>
      <w:r w:rsidRPr="000A2513">
        <w:rPr>
          <w:rFonts w:ascii="Calibri" w:hAnsi="Calibri"/>
        </w:rPr>
        <w:t>Betone den Nutzen der Produkte.</w:t>
      </w:r>
    </w:p>
    <w:p w:rsidR="005E2759" w:rsidRPr="000A2513" w:rsidRDefault="005E2759" w:rsidP="00C14881">
      <w:pPr>
        <w:pStyle w:val="Listenabsatz"/>
        <w:numPr>
          <w:ilvl w:val="0"/>
          <w:numId w:val="9"/>
        </w:numPr>
        <w:spacing w:line="360" w:lineRule="auto"/>
        <w:jc w:val="both"/>
        <w:rPr>
          <w:rFonts w:ascii="Calibri" w:hAnsi="Calibri"/>
        </w:rPr>
      </w:pPr>
      <w:r w:rsidRPr="000A2513">
        <w:rPr>
          <w:rFonts w:ascii="Calibri" w:hAnsi="Calibri"/>
        </w:rPr>
        <w:t>Entwickle unter Feedback von Kunden.</w:t>
      </w:r>
    </w:p>
    <w:p w:rsidR="005E2759" w:rsidRPr="000A2513" w:rsidRDefault="005E2759" w:rsidP="00C14881">
      <w:pPr>
        <w:pStyle w:val="Listenabsatz"/>
        <w:numPr>
          <w:ilvl w:val="0"/>
          <w:numId w:val="9"/>
        </w:numPr>
        <w:spacing w:line="360" w:lineRule="auto"/>
        <w:jc w:val="both"/>
        <w:rPr>
          <w:rFonts w:ascii="Calibri" w:hAnsi="Calibri"/>
        </w:rPr>
      </w:pPr>
      <w:r w:rsidRPr="000A2513">
        <w:rPr>
          <w:rFonts w:ascii="Calibri" w:hAnsi="Calibri"/>
        </w:rPr>
        <w:t>Schule Mitarbeiter im Qualitätsmanagement zur Aufrechterhaltung der Leistungen.</w:t>
      </w:r>
    </w:p>
    <w:p w:rsidR="005E2759" w:rsidRPr="000A2513" w:rsidRDefault="005E2759" w:rsidP="00C14881">
      <w:pPr>
        <w:pStyle w:val="Listenabsatz"/>
        <w:numPr>
          <w:ilvl w:val="0"/>
          <w:numId w:val="9"/>
        </w:numPr>
        <w:spacing w:line="360" w:lineRule="auto"/>
        <w:jc w:val="both"/>
        <w:rPr>
          <w:rFonts w:ascii="Calibri" w:hAnsi="Calibri"/>
        </w:rPr>
      </w:pPr>
      <w:r w:rsidRPr="000A2513">
        <w:rPr>
          <w:rFonts w:ascii="Calibri" w:hAnsi="Calibri"/>
        </w:rPr>
        <w:t xml:space="preserve">Stelle weitere Forschungen über die Marktlage hinsichtlich zu erwartenden </w:t>
      </w:r>
      <w:proofErr w:type="gramStart"/>
      <w:r w:rsidRPr="000A2513">
        <w:rPr>
          <w:rFonts w:ascii="Calibri" w:hAnsi="Calibri"/>
        </w:rPr>
        <w:t>Aufträgen</w:t>
      </w:r>
      <w:proofErr w:type="gramEnd"/>
      <w:r w:rsidRPr="000A2513">
        <w:rPr>
          <w:rFonts w:ascii="Calibri" w:hAnsi="Calibri"/>
        </w:rPr>
        <w:t xml:space="preserve"> an, um das Niveau zu halten.</w:t>
      </w:r>
    </w:p>
    <w:p w:rsidR="009C15EB" w:rsidRDefault="00C14881" w:rsidP="00C14881">
      <w:pPr>
        <w:pStyle w:val="berschrift1"/>
        <w:spacing w:line="360" w:lineRule="auto"/>
        <w:jc w:val="both"/>
      </w:pPr>
      <w:bookmarkStart w:id="7" w:name="_Toc438064013"/>
      <w:r>
        <w:lastRenderedPageBreak/>
        <w:t>Fragen</w:t>
      </w:r>
      <w:r w:rsidR="006E6A63">
        <w:t xml:space="preserve">, </w:t>
      </w:r>
      <w:r>
        <w:t xml:space="preserve">Ergebnisse, Empfehlungen und </w:t>
      </w:r>
      <w:r w:rsidR="00D52BF3">
        <w:t xml:space="preserve">erforderliche </w:t>
      </w:r>
      <w:r>
        <w:t>Anpassungen</w:t>
      </w:r>
      <w:bookmarkEnd w:id="7"/>
    </w:p>
    <w:p w:rsidR="00D52BF3" w:rsidRPr="00D52BF3" w:rsidRDefault="00D52BF3" w:rsidP="00D52BF3">
      <w:pPr>
        <w:rPr>
          <w:lang w:eastAsia="de-AT"/>
        </w:rPr>
      </w:pPr>
    </w:p>
    <w:tbl>
      <w:tblPr>
        <w:tblW w:w="9723" w:type="dxa"/>
        <w:tblInd w:w="55" w:type="dxa"/>
        <w:tblCellMar>
          <w:left w:w="70" w:type="dxa"/>
          <w:right w:w="70" w:type="dxa"/>
        </w:tblCellMar>
        <w:tblLook w:val="04A0" w:firstRow="1" w:lastRow="0" w:firstColumn="1" w:lastColumn="0" w:noHBand="0" w:noVBand="1"/>
      </w:tblPr>
      <w:tblGrid>
        <w:gridCol w:w="2055"/>
        <w:gridCol w:w="1788"/>
        <w:gridCol w:w="5880"/>
      </w:tblGrid>
      <w:tr w:rsidR="00C14881" w:rsidRPr="00C14881" w:rsidTr="00C14881">
        <w:trPr>
          <w:trHeight w:val="300"/>
        </w:trPr>
        <w:tc>
          <w:tcPr>
            <w:tcW w:w="20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4881" w:rsidRPr="00C14881" w:rsidRDefault="00C14881" w:rsidP="00C14881">
            <w:pPr>
              <w:spacing w:line="360" w:lineRule="auto"/>
              <w:jc w:val="center"/>
              <w:rPr>
                <w:rFonts w:ascii="Calibri" w:hAnsi="Calibri"/>
                <w:b/>
                <w:color w:val="000000"/>
                <w:sz w:val="22"/>
                <w:szCs w:val="22"/>
                <w:lang w:val="de-DE"/>
              </w:rPr>
            </w:pPr>
            <w:r w:rsidRPr="00C14881">
              <w:rPr>
                <w:rFonts w:ascii="Calibri" w:hAnsi="Calibri"/>
                <w:b/>
                <w:color w:val="000000"/>
                <w:sz w:val="22"/>
                <w:szCs w:val="22"/>
                <w:lang w:val="de-DE"/>
              </w:rPr>
              <w:t>Fragen</w:t>
            </w:r>
          </w:p>
        </w:tc>
        <w:tc>
          <w:tcPr>
            <w:tcW w:w="1788" w:type="dxa"/>
            <w:tcBorders>
              <w:top w:val="single" w:sz="4" w:space="0" w:color="auto"/>
              <w:left w:val="nil"/>
              <w:bottom w:val="single" w:sz="4" w:space="0" w:color="auto"/>
              <w:right w:val="single" w:sz="4" w:space="0" w:color="auto"/>
            </w:tcBorders>
            <w:shd w:val="clear" w:color="auto" w:fill="auto"/>
            <w:noWrap/>
            <w:vAlign w:val="center"/>
          </w:tcPr>
          <w:p w:rsidR="00C14881" w:rsidRPr="00C14881" w:rsidRDefault="00C14881" w:rsidP="00C14881">
            <w:pPr>
              <w:spacing w:line="360" w:lineRule="auto"/>
              <w:jc w:val="center"/>
              <w:rPr>
                <w:rFonts w:ascii="Calibri" w:hAnsi="Calibri"/>
                <w:b/>
                <w:color w:val="000000"/>
                <w:sz w:val="22"/>
                <w:szCs w:val="22"/>
                <w:lang w:val="de-DE"/>
              </w:rPr>
            </w:pPr>
            <w:r w:rsidRPr="00C14881">
              <w:rPr>
                <w:rFonts w:ascii="Calibri" w:hAnsi="Calibri"/>
                <w:b/>
                <w:color w:val="000000"/>
                <w:sz w:val="22"/>
                <w:szCs w:val="22"/>
                <w:lang w:val="de-DE"/>
              </w:rPr>
              <w:t>Objekt</w:t>
            </w:r>
          </w:p>
        </w:tc>
        <w:tc>
          <w:tcPr>
            <w:tcW w:w="5880" w:type="dxa"/>
            <w:tcBorders>
              <w:top w:val="single" w:sz="4" w:space="0" w:color="auto"/>
              <w:left w:val="nil"/>
              <w:bottom w:val="single" w:sz="4" w:space="0" w:color="auto"/>
              <w:right w:val="single" w:sz="4" w:space="0" w:color="auto"/>
            </w:tcBorders>
            <w:shd w:val="clear" w:color="auto" w:fill="auto"/>
            <w:noWrap/>
            <w:vAlign w:val="center"/>
          </w:tcPr>
          <w:p w:rsidR="00C14881" w:rsidRPr="00C14881" w:rsidRDefault="00C14881" w:rsidP="00C14881">
            <w:pPr>
              <w:spacing w:line="360" w:lineRule="auto"/>
              <w:jc w:val="center"/>
              <w:rPr>
                <w:rFonts w:ascii="Calibri" w:hAnsi="Calibri"/>
                <w:b/>
                <w:color w:val="000000"/>
                <w:sz w:val="22"/>
                <w:szCs w:val="22"/>
                <w:lang w:val="de-DE"/>
              </w:rPr>
            </w:pPr>
            <w:r w:rsidRPr="00C14881">
              <w:rPr>
                <w:rFonts w:ascii="Calibri" w:hAnsi="Calibri"/>
                <w:b/>
                <w:color w:val="000000"/>
                <w:sz w:val="22"/>
                <w:szCs w:val="22"/>
                <w:lang w:val="de-DE"/>
              </w:rPr>
              <w:t>Ergebnis, Empfehlungen und erforderliche Anpassungen</w:t>
            </w:r>
          </w:p>
        </w:tc>
      </w:tr>
      <w:tr w:rsidR="00C14881" w:rsidRPr="00C14881" w:rsidTr="00C14881">
        <w:trPr>
          <w:trHeight w:val="300"/>
        </w:trPr>
        <w:tc>
          <w:tcPr>
            <w:tcW w:w="2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Gibt es eine Person als Bindeglied (Vermittler)?</w:t>
            </w:r>
          </w:p>
        </w:tc>
        <w:tc>
          <w:tcPr>
            <w:tcW w:w="1788" w:type="dxa"/>
            <w:tcBorders>
              <w:top w:val="single" w:sz="4" w:space="0" w:color="auto"/>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Netzwerk, Übersetzer (Dolmetscher)</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Noch nicht, es kann allerdings eine Person dafür ausgebildet werden (1/2 Jahr)</w:t>
            </w:r>
          </w:p>
        </w:tc>
      </w:tr>
      <w:tr w:rsidR="00C14881" w:rsidRPr="00C14881" w:rsidTr="00C14881">
        <w:trPr>
          <w:trHeight w:val="300"/>
        </w:trPr>
        <w:tc>
          <w:tcPr>
            <w:tcW w:w="2055" w:type="dxa"/>
            <w:tcBorders>
              <w:top w:val="nil"/>
              <w:left w:val="single" w:sz="4" w:space="0" w:color="auto"/>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Wie kann PR gemacht werden?</w:t>
            </w:r>
          </w:p>
        </w:tc>
        <w:tc>
          <w:tcPr>
            <w:tcW w:w="1788"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Mitarbeiter, Linienvorgesetzte</w:t>
            </w:r>
          </w:p>
        </w:tc>
        <w:tc>
          <w:tcPr>
            <w:tcW w:w="5880"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Handouts, Leitlinien des Unternehmens, Schulungen und Kurse (1/2 Jahr)</w:t>
            </w:r>
          </w:p>
        </w:tc>
      </w:tr>
      <w:tr w:rsidR="00C14881" w:rsidRPr="00C14881" w:rsidTr="00C14881">
        <w:trPr>
          <w:trHeight w:val="300"/>
        </w:trPr>
        <w:tc>
          <w:tcPr>
            <w:tcW w:w="2055" w:type="dxa"/>
            <w:tcBorders>
              <w:top w:val="nil"/>
              <w:left w:val="single" w:sz="4" w:space="0" w:color="auto"/>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Lassen sich Mitarbeiter integrieren?</w:t>
            </w:r>
          </w:p>
        </w:tc>
        <w:tc>
          <w:tcPr>
            <w:tcW w:w="1788"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Mitarbeiter, Linienvorgesetzte</w:t>
            </w:r>
          </w:p>
        </w:tc>
        <w:tc>
          <w:tcPr>
            <w:tcW w:w="5880"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wenn nicht, hakt es an der Führung, bzw. an der PR (1/2 Jahr)</w:t>
            </w:r>
          </w:p>
        </w:tc>
      </w:tr>
      <w:tr w:rsidR="00C14881" w:rsidRPr="00C14881" w:rsidTr="00C14881">
        <w:trPr>
          <w:trHeight w:val="300"/>
        </w:trPr>
        <w:tc>
          <w:tcPr>
            <w:tcW w:w="2055" w:type="dxa"/>
            <w:tcBorders>
              <w:top w:val="nil"/>
              <w:left w:val="single" w:sz="4" w:space="0" w:color="auto"/>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Gibt es Ansprechpartner auch für nicht Pr</w:t>
            </w:r>
            <w:r>
              <w:rPr>
                <w:rFonts w:ascii="Calibri" w:hAnsi="Calibri"/>
                <w:color w:val="000000"/>
                <w:sz w:val="22"/>
                <w:szCs w:val="22"/>
                <w:lang w:val="de-DE"/>
              </w:rPr>
              <w:t>o</w:t>
            </w:r>
            <w:r w:rsidRPr="00C14881">
              <w:rPr>
                <w:rFonts w:ascii="Calibri" w:hAnsi="Calibri"/>
                <w:color w:val="000000"/>
                <w:sz w:val="22"/>
                <w:szCs w:val="22"/>
                <w:lang w:val="de-DE"/>
              </w:rPr>
              <w:t>jektbezogenen Fragen?</w:t>
            </w:r>
          </w:p>
        </w:tc>
        <w:tc>
          <w:tcPr>
            <w:tcW w:w="1788"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 xml:space="preserve">alle </w:t>
            </w:r>
            <w:proofErr w:type="spellStart"/>
            <w:r w:rsidRPr="00C14881">
              <w:rPr>
                <w:rFonts w:ascii="Calibri" w:hAnsi="Calibri"/>
                <w:color w:val="000000"/>
                <w:sz w:val="22"/>
                <w:szCs w:val="22"/>
                <w:lang w:val="de-DE"/>
              </w:rPr>
              <w:t>Stakeholder</w:t>
            </w:r>
            <w:proofErr w:type="spellEnd"/>
          </w:p>
        </w:tc>
        <w:tc>
          <w:tcPr>
            <w:tcW w:w="5880"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davon abhängig, wie einfach man Impressum, Kontaktmöglichkeiten und Kontaktformulare anbietet und Support betreibt (Aufbau 1-2 Monate)</w:t>
            </w:r>
          </w:p>
        </w:tc>
      </w:tr>
      <w:tr w:rsidR="00C14881" w:rsidRPr="00C14881" w:rsidTr="00C14881">
        <w:trPr>
          <w:trHeight w:val="300"/>
        </w:trPr>
        <w:tc>
          <w:tcPr>
            <w:tcW w:w="2055" w:type="dxa"/>
            <w:tcBorders>
              <w:top w:val="nil"/>
              <w:left w:val="single" w:sz="4" w:space="0" w:color="auto"/>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Sind Aufgaben konkret und auch machbar?</w:t>
            </w:r>
          </w:p>
        </w:tc>
        <w:tc>
          <w:tcPr>
            <w:tcW w:w="1788"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Projektleiter, Mitarbeiter</w:t>
            </w:r>
          </w:p>
        </w:tc>
        <w:tc>
          <w:tcPr>
            <w:tcW w:w="5880"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nein, daher gehört gegengesteuert mit Anpassungen in der Konkretisierung, der Zeit und der Ausbildung der Mitarbeiter (1/2 Jahr)</w:t>
            </w:r>
          </w:p>
        </w:tc>
      </w:tr>
      <w:tr w:rsidR="00C14881" w:rsidRPr="00C14881" w:rsidTr="00C14881">
        <w:trPr>
          <w:trHeight w:val="300"/>
        </w:trPr>
        <w:tc>
          <w:tcPr>
            <w:tcW w:w="2055" w:type="dxa"/>
            <w:tcBorders>
              <w:top w:val="nil"/>
              <w:left w:val="single" w:sz="4" w:space="0" w:color="auto"/>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Sind Mitarbeiter geschult?</w:t>
            </w:r>
          </w:p>
        </w:tc>
        <w:tc>
          <w:tcPr>
            <w:tcW w:w="1788"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Mitarbeiter</w:t>
            </w:r>
          </w:p>
        </w:tc>
        <w:tc>
          <w:tcPr>
            <w:tcW w:w="5880"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nein, sonst würden sie nicht ständig andere Aufgaben erledigen und die Linienvorgesetzten kontaktieren</w:t>
            </w:r>
          </w:p>
        </w:tc>
      </w:tr>
      <w:tr w:rsidR="00C14881" w:rsidRPr="00C14881" w:rsidTr="00C14881">
        <w:trPr>
          <w:trHeight w:val="300"/>
        </w:trPr>
        <w:tc>
          <w:tcPr>
            <w:tcW w:w="2055" w:type="dxa"/>
            <w:tcBorders>
              <w:top w:val="nil"/>
              <w:left w:val="single" w:sz="4" w:space="0" w:color="auto"/>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Existieren Notfallkonzepte (Ersatzpläne)?</w:t>
            </w:r>
          </w:p>
        </w:tc>
        <w:tc>
          <w:tcPr>
            <w:tcW w:w="1788"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Projektleiter, Mitarbeiter</w:t>
            </w:r>
          </w:p>
        </w:tc>
        <w:tc>
          <w:tcPr>
            <w:tcW w:w="5880"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nein, Ausarbeitung innerhalb 1 Monats</w:t>
            </w:r>
          </w:p>
        </w:tc>
      </w:tr>
      <w:tr w:rsidR="00C14881" w:rsidRPr="00C14881" w:rsidTr="00C14881">
        <w:trPr>
          <w:trHeight w:val="300"/>
        </w:trPr>
        <w:tc>
          <w:tcPr>
            <w:tcW w:w="2055" w:type="dxa"/>
            <w:tcBorders>
              <w:top w:val="nil"/>
              <w:left w:val="single" w:sz="4" w:space="0" w:color="auto"/>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Sind Ziele und Termine realistisch?</w:t>
            </w:r>
          </w:p>
        </w:tc>
        <w:tc>
          <w:tcPr>
            <w:tcW w:w="1788"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Projektleiter, Mitarbeiter</w:t>
            </w:r>
          </w:p>
        </w:tc>
        <w:tc>
          <w:tcPr>
            <w:tcW w:w="5880"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nein, Projekt droht zu scheitern, Gegenmaßnahme: Gang zurückschalten, Projekt verlängern (1 Jahr)</w:t>
            </w:r>
          </w:p>
        </w:tc>
      </w:tr>
      <w:tr w:rsidR="00C14881" w:rsidRPr="00C14881" w:rsidTr="00C14881">
        <w:trPr>
          <w:trHeight w:val="300"/>
        </w:trPr>
        <w:tc>
          <w:tcPr>
            <w:tcW w:w="2055" w:type="dxa"/>
            <w:tcBorders>
              <w:top w:val="nil"/>
              <w:left w:val="single" w:sz="4" w:space="0" w:color="auto"/>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Wird Projektleiter respektiert?</w:t>
            </w:r>
          </w:p>
        </w:tc>
        <w:tc>
          <w:tcPr>
            <w:tcW w:w="1788"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Projektleiter</w:t>
            </w:r>
          </w:p>
        </w:tc>
        <w:tc>
          <w:tcPr>
            <w:tcW w:w="5880"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nein, Austausch sollte erwogen werden, bzw. Mitarbeiter besser durch Projektleiter mit konkreten Aufgaben betraut</w:t>
            </w:r>
          </w:p>
        </w:tc>
      </w:tr>
      <w:tr w:rsidR="00C14881" w:rsidRPr="00C14881" w:rsidTr="00C14881">
        <w:trPr>
          <w:trHeight w:val="300"/>
        </w:trPr>
        <w:tc>
          <w:tcPr>
            <w:tcW w:w="2055" w:type="dxa"/>
            <w:tcBorders>
              <w:top w:val="nil"/>
              <w:left w:val="single" w:sz="4" w:space="0" w:color="auto"/>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Ist Projektleiter in aktuellen Stand eingeweiht?</w:t>
            </w:r>
          </w:p>
        </w:tc>
        <w:tc>
          <w:tcPr>
            <w:tcW w:w="1788"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Projektleiter</w:t>
            </w:r>
          </w:p>
        </w:tc>
        <w:tc>
          <w:tcPr>
            <w:tcW w:w="5880"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nein, da Mitarbeiter nicht zufrieden - Gegenmaßnahme: über den Schatten springen</w:t>
            </w:r>
          </w:p>
        </w:tc>
      </w:tr>
      <w:tr w:rsidR="00C14881" w:rsidRPr="00C14881" w:rsidTr="00C14881">
        <w:trPr>
          <w:trHeight w:val="300"/>
        </w:trPr>
        <w:tc>
          <w:tcPr>
            <w:tcW w:w="2055" w:type="dxa"/>
            <w:tcBorders>
              <w:top w:val="nil"/>
              <w:left w:val="single" w:sz="4" w:space="0" w:color="auto"/>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 xml:space="preserve">Kann der eigene Beitrag positiv </w:t>
            </w:r>
            <w:r w:rsidRPr="00C14881">
              <w:rPr>
                <w:rFonts w:ascii="Calibri" w:hAnsi="Calibri"/>
                <w:color w:val="000000"/>
                <w:sz w:val="22"/>
                <w:szCs w:val="22"/>
                <w:lang w:val="de-DE"/>
              </w:rPr>
              <w:lastRenderedPageBreak/>
              <w:t>dargestellt werden?</w:t>
            </w:r>
          </w:p>
        </w:tc>
        <w:tc>
          <w:tcPr>
            <w:tcW w:w="1788"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lastRenderedPageBreak/>
              <w:t>Projektleiter</w:t>
            </w:r>
          </w:p>
        </w:tc>
        <w:tc>
          <w:tcPr>
            <w:tcW w:w="5880"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ja, muss aber auch getan werden, zumindest, wenn die Aufgabe nützlich war und auch als solche dargestellt wird</w:t>
            </w:r>
          </w:p>
        </w:tc>
      </w:tr>
      <w:tr w:rsidR="00C14881" w:rsidRPr="00C14881" w:rsidTr="00C14881">
        <w:trPr>
          <w:trHeight w:val="300"/>
        </w:trPr>
        <w:tc>
          <w:tcPr>
            <w:tcW w:w="2055" w:type="dxa"/>
            <w:tcBorders>
              <w:top w:val="nil"/>
              <w:left w:val="single" w:sz="4" w:space="0" w:color="auto"/>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lastRenderedPageBreak/>
              <w:t>Wie wichtig ist eine eigenständige Aufgabe?</w:t>
            </w:r>
          </w:p>
        </w:tc>
        <w:tc>
          <w:tcPr>
            <w:tcW w:w="1788"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Projektleiter</w:t>
            </w:r>
          </w:p>
        </w:tc>
        <w:tc>
          <w:tcPr>
            <w:tcW w:w="5880"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für das Projekt relevant, wenn sie definiert wurde, ansonsten Gefahr des Chaos</w:t>
            </w:r>
          </w:p>
        </w:tc>
      </w:tr>
      <w:tr w:rsidR="00C14881" w:rsidRPr="00C14881" w:rsidTr="00C14881">
        <w:trPr>
          <w:trHeight w:val="300"/>
        </w:trPr>
        <w:tc>
          <w:tcPr>
            <w:tcW w:w="2055" w:type="dxa"/>
            <w:tcBorders>
              <w:top w:val="nil"/>
              <w:left w:val="single" w:sz="4" w:space="0" w:color="auto"/>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Kann eine Auf</w:t>
            </w:r>
            <w:r>
              <w:rPr>
                <w:rFonts w:ascii="Calibri" w:hAnsi="Calibri"/>
                <w:color w:val="000000"/>
                <w:sz w:val="22"/>
                <w:szCs w:val="22"/>
                <w:lang w:val="de-DE"/>
              </w:rPr>
              <w:t>g</w:t>
            </w:r>
            <w:r w:rsidRPr="00C14881">
              <w:rPr>
                <w:rFonts w:ascii="Calibri" w:hAnsi="Calibri"/>
                <w:color w:val="000000"/>
                <w:sz w:val="22"/>
                <w:szCs w:val="22"/>
                <w:lang w:val="de-DE"/>
              </w:rPr>
              <w:t>a</w:t>
            </w:r>
            <w:r>
              <w:rPr>
                <w:rFonts w:ascii="Calibri" w:hAnsi="Calibri"/>
                <w:color w:val="000000"/>
                <w:sz w:val="22"/>
                <w:szCs w:val="22"/>
                <w:lang w:val="de-DE"/>
              </w:rPr>
              <w:t>b</w:t>
            </w:r>
            <w:r w:rsidRPr="00C14881">
              <w:rPr>
                <w:rFonts w:ascii="Calibri" w:hAnsi="Calibri"/>
                <w:color w:val="000000"/>
                <w:sz w:val="22"/>
                <w:szCs w:val="22"/>
                <w:lang w:val="de-DE"/>
              </w:rPr>
              <w:t>e nur im Team durchgeführt werden?</w:t>
            </w:r>
          </w:p>
        </w:tc>
        <w:tc>
          <w:tcPr>
            <w:tcW w:w="1788"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Mitarbeiter</w:t>
            </w:r>
          </w:p>
        </w:tc>
        <w:tc>
          <w:tcPr>
            <w:tcW w:w="5880"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wenn ja, dann muss sie es auch - Einzelgänger gefährden das Projekt</w:t>
            </w:r>
          </w:p>
        </w:tc>
      </w:tr>
      <w:tr w:rsidR="00C14881" w:rsidRPr="00C14881" w:rsidTr="00C14881">
        <w:trPr>
          <w:trHeight w:val="300"/>
        </w:trPr>
        <w:tc>
          <w:tcPr>
            <w:tcW w:w="2055" w:type="dxa"/>
            <w:tcBorders>
              <w:top w:val="nil"/>
              <w:left w:val="single" w:sz="4" w:space="0" w:color="auto"/>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Müssen Abweichungen durchgeführt werden?</w:t>
            </w:r>
          </w:p>
        </w:tc>
        <w:tc>
          <w:tcPr>
            <w:tcW w:w="1788"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Projektleiter</w:t>
            </w:r>
          </w:p>
        </w:tc>
        <w:tc>
          <w:tcPr>
            <w:tcW w:w="5880"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wenn, dann muss dieser informiert werden und nicht ignoriert</w:t>
            </w:r>
          </w:p>
        </w:tc>
      </w:tr>
      <w:tr w:rsidR="00C14881" w:rsidRPr="00C14881" w:rsidTr="00C14881">
        <w:trPr>
          <w:trHeight w:val="300"/>
        </w:trPr>
        <w:tc>
          <w:tcPr>
            <w:tcW w:w="2055" w:type="dxa"/>
            <w:tcBorders>
              <w:top w:val="nil"/>
              <w:left w:val="single" w:sz="4" w:space="0" w:color="auto"/>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Können andere von Erfahrungen (Lösungen) profitieren?</w:t>
            </w:r>
          </w:p>
        </w:tc>
        <w:tc>
          <w:tcPr>
            <w:tcW w:w="1788"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Projektleiter, Mitarbeiter</w:t>
            </w:r>
          </w:p>
        </w:tc>
        <w:tc>
          <w:tcPr>
            <w:tcW w:w="5880"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immer, was man weiß, weiß man und soll im Projekt auch geteilt werden</w:t>
            </w:r>
          </w:p>
        </w:tc>
      </w:tr>
      <w:tr w:rsidR="00C14881" w:rsidRPr="00C14881" w:rsidTr="00C14881">
        <w:trPr>
          <w:trHeight w:val="300"/>
        </w:trPr>
        <w:tc>
          <w:tcPr>
            <w:tcW w:w="2055" w:type="dxa"/>
            <w:tcBorders>
              <w:top w:val="nil"/>
              <w:left w:val="single" w:sz="4" w:space="0" w:color="auto"/>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Ziehen alle an einem Strang?</w:t>
            </w:r>
          </w:p>
        </w:tc>
        <w:tc>
          <w:tcPr>
            <w:tcW w:w="1788"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 xml:space="preserve">alle </w:t>
            </w:r>
            <w:proofErr w:type="spellStart"/>
            <w:r w:rsidRPr="00C14881">
              <w:rPr>
                <w:rFonts w:ascii="Calibri" w:hAnsi="Calibri"/>
                <w:color w:val="000000"/>
                <w:sz w:val="22"/>
                <w:szCs w:val="22"/>
                <w:lang w:val="de-DE"/>
              </w:rPr>
              <w:t>Stakeholder</w:t>
            </w:r>
            <w:proofErr w:type="spellEnd"/>
          </w:p>
        </w:tc>
        <w:tc>
          <w:tcPr>
            <w:tcW w:w="5880"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nein, Gegenmaßnahme erforderlich, Schulung, Sitzungen, Dolmetscher (sofort bis 1 Jahr)</w:t>
            </w:r>
          </w:p>
        </w:tc>
      </w:tr>
      <w:tr w:rsidR="00C14881" w:rsidRPr="00C14881" w:rsidTr="00C14881">
        <w:trPr>
          <w:trHeight w:val="300"/>
        </w:trPr>
        <w:tc>
          <w:tcPr>
            <w:tcW w:w="2055" w:type="dxa"/>
            <w:tcBorders>
              <w:top w:val="nil"/>
              <w:left w:val="single" w:sz="4" w:space="0" w:color="auto"/>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Sind Zusatzinformationen erforderlich (Consultants)</w:t>
            </w:r>
          </w:p>
        </w:tc>
        <w:tc>
          <w:tcPr>
            <w:tcW w:w="1788"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Projektleiter, Mitarbeiter</w:t>
            </w:r>
          </w:p>
        </w:tc>
        <w:tc>
          <w:tcPr>
            <w:tcW w:w="5880"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ja, offensichtlich, dann gehören die auch eingeholt unter Einbeziehung des Projektleiters</w:t>
            </w:r>
          </w:p>
        </w:tc>
      </w:tr>
      <w:tr w:rsidR="00C14881" w:rsidRPr="00C14881" w:rsidTr="00C14881">
        <w:trPr>
          <w:trHeight w:val="300"/>
        </w:trPr>
        <w:tc>
          <w:tcPr>
            <w:tcW w:w="2055" w:type="dxa"/>
            <w:tcBorders>
              <w:top w:val="nil"/>
              <w:left w:val="single" w:sz="4" w:space="0" w:color="auto"/>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Welchen Nutzen haben die Produkte und das Projekt?</w:t>
            </w:r>
          </w:p>
        </w:tc>
        <w:tc>
          <w:tcPr>
            <w:tcW w:w="1788"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 xml:space="preserve">alle </w:t>
            </w:r>
            <w:proofErr w:type="spellStart"/>
            <w:r w:rsidRPr="00C14881">
              <w:rPr>
                <w:rFonts w:ascii="Calibri" w:hAnsi="Calibri"/>
                <w:color w:val="000000"/>
                <w:sz w:val="22"/>
                <w:szCs w:val="22"/>
                <w:lang w:val="de-DE"/>
              </w:rPr>
              <w:t>Stakeholder</w:t>
            </w:r>
            <w:proofErr w:type="spellEnd"/>
          </w:p>
        </w:tc>
        <w:tc>
          <w:tcPr>
            <w:tcW w:w="5880"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827519">
            <w:pPr>
              <w:spacing w:line="360" w:lineRule="auto"/>
              <w:jc w:val="center"/>
              <w:rPr>
                <w:rFonts w:ascii="Calibri" w:hAnsi="Calibri"/>
                <w:color w:val="000000"/>
                <w:spacing w:val="-6"/>
                <w:sz w:val="22"/>
                <w:szCs w:val="22"/>
                <w:lang w:val="de-DE"/>
              </w:rPr>
            </w:pPr>
            <w:r w:rsidRPr="00C14881">
              <w:rPr>
                <w:rFonts w:ascii="Calibri" w:hAnsi="Calibri"/>
                <w:color w:val="000000"/>
                <w:spacing w:val="-6"/>
                <w:sz w:val="22"/>
                <w:szCs w:val="22"/>
                <w:lang w:val="de-DE"/>
              </w:rPr>
              <w:t xml:space="preserve">offensichtlich besteht ein Nutzen, da verstärkt nachgefragt wurde - das </w:t>
            </w:r>
            <w:r w:rsidR="00827519" w:rsidRPr="00827519">
              <w:rPr>
                <w:rFonts w:ascii="Calibri" w:hAnsi="Calibri"/>
                <w:color w:val="000000"/>
                <w:spacing w:val="-6"/>
                <w:sz w:val="22"/>
                <w:szCs w:val="22"/>
                <w:lang w:val="de-DE"/>
              </w:rPr>
              <w:t>Projekt</w:t>
            </w:r>
            <w:r w:rsidRPr="00C14881">
              <w:rPr>
                <w:rFonts w:ascii="Calibri" w:hAnsi="Calibri"/>
                <w:color w:val="000000"/>
                <w:spacing w:val="-6"/>
                <w:sz w:val="22"/>
                <w:szCs w:val="22"/>
                <w:lang w:val="de-DE"/>
              </w:rPr>
              <w:t xml:space="preserve"> muss klar definiert werden, um </w:t>
            </w:r>
            <w:r w:rsidR="00827519" w:rsidRPr="00827519">
              <w:rPr>
                <w:rFonts w:ascii="Calibri" w:hAnsi="Calibri"/>
                <w:color w:val="000000"/>
                <w:spacing w:val="-6"/>
                <w:sz w:val="22"/>
                <w:szCs w:val="22"/>
                <w:lang w:val="de-DE"/>
              </w:rPr>
              <w:t xml:space="preserve">aus </w:t>
            </w:r>
            <w:r w:rsidRPr="00C14881">
              <w:rPr>
                <w:rFonts w:ascii="Calibri" w:hAnsi="Calibri"/>
                <w:color w:val="000000"/>
                <w:spacing w:val="-6"/>
                <w:sz w:val="22"/>
                <w:szCs w:val="22"/>
                <w:lang w:val="de-DE"/>
              </w:rPr>
              <w:t>de</w:t>
            </w:r>
            <w:r w:rsidR="00827519" w:rsidRPr="00827519">
              <w:rPr>
                <w:rFonts w:ascii="Calibri" w:hAnsi="Calibri"/>
                <w:color w:val="000000"/>
                <w:spacing w:val="-6"/>
                <w:sz w:val="22"/>
                <w:szCs w:val="22"/>
                <w:lang w:val="de-DE"/>
              </w:rPr>
              <w:t>m</w:t>
            </w:r>
            <w:r w:rsidRPr="00C14881">
              <w:rPr>
                <w:rFonts w:ascii="Calibri" w:hAnsi="Calibri"/>
                <w:color w:val="000000"/>
                <w:spacing w:val="-6"/>
                <w:sz w:val="22"/>
                <w:szCs w:val="22"/>
                <w:lang w:val="de-DE"/>
              </w:rPr>
              <w:t xml:space="preserve"> Zufall </w:t>
            </w:r>
            <w:r w:rsidR="00827519" w:rsidRPr="00827519">
              <w:rPr>
                <w:rFonts w:ascii="Calibri" w:hAnsi="Calibri"/>
                <w:color w:val="000000"/>
                <w:spacing w:val="-6"/>
                <w:sz w:val="22"/>
                <w:szCs w:val="22"/>
                <w:lang w:val="de-DE"/>
              </w:rPr>
              <w:t xml:space="preserve">keinen </w:t>
            </w:r>
            <w:r w:rsidRPr="00C14881">
              <w:rPr>
                <w:rFonts w:ascii="Calibri" w:hAnsi="Calibri"/>
                <w:color w:val="000000"/>
                <w:spacing w:val="-6"/>
                <w:sz w:val="22"/>
                <w:szCs w:val="22"/>
                <w:lang w:val="de-DE"/>
              </w:rPr>
              <w:t xml:space="preserve">Fluch </w:t>
            </w:r>
            <w:r w:rsidR="00827519" w:rsidRPr="00827519">
              <w:rPr>
                <w:rFonts w:ascii="Calibri" w:hAnsi="Calibri"/>
                <w:color w:val="000000"/>
                <w:spacing w:val="-6"/>
                <w:sz w:val="22"/>
                <w:szCs w:val="22"/>
                <w:lang w:val="de-DE"/>
              </w:rPr>
              <w:t>zu machen</w:t>
            </w:r>
            <w:r w:rsidRPr="00C14881">
              <w:rPr>
                <w:rFonts w:ascii="Calibri" w:hAnsi="Calibri"/>
                <w:color w:val="000000"/>
                <w:spacing w:val="-6"/>
                <w:sz w:val="22"/>
                <w:szCs w:val="22"/>
                <w:lang w:val="de-DE"/>
              </w:rPr>
              <w:t>, wenn plötzlich das Projekt scheitert</w:t>
            </w:r>
          </w:p>
        </w:tc>
      </w:tr>
      <w:tr w:rsidR="00C14881" w:rsidRPr="00C14881" w:rsidTr="00C14881">
        <w:trPr>
          <w:trHeight w:val="300"/>
        </w:trPr>
        <w:tc>
          <w:tcPr>
            <w:tcW w:w="2055" w:type="dxa"/>
            <w:tcBorders>
              <w:top w:val="nil"/>
              <w:left w:val="single" w:sz="4" w:space="0" w:color="auto"/>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Sind Kunden einbezogen?</w:t>
            </w:r>
          </w:p>
        </w:tc>
        <w:tc>
          <w:tcPr>
            <w:tcW w:w="1788"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Kunden</w:t>
            </w:r>
          </w:p>
        </w:tc>
        <w:tc>
          <w:tcPr>
            <w:tcW w:w="5880"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nein, es lag nur zufällige Nachfragesteigerung vor, Kunden müssen befragt werden, um für konkrete Aufgaben Feedback zu erhalten</w:t>
            </w:r>
          </w:p>
        </w:tc>
      </w:tr>
      <w:tr w:rsidR="00C14881" w:rsidRPr="00C14881" w:rsidTr="00C14881">
        <w:trPr>
          <w:trHeight w:val="300"/>
        </w:trPr>
        <w:tc>
          <w:tcPr>
            <w:tcW w:w="2055" w:type="dxa"/>
            <w:tcBorders>
              <w:top w:val="nil"/>
              <w:left w:val="single" w:sz="4" w:space="0" w:color="auto"/>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Ist die Qualität sichergestellt?</w:t>
            </w:r>
          </w:p>
        </w:tc>
        <w:tc>
          <w:tcPr>
            <w:tcW w:w="1788"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Mitarbeiter</w:t>
            </w:r>
          </w:p>
        </w:tc>
        <w:tc>
          <w:tcPr>
            <w:tcW w:w="5880"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 xml:space="preserve">im Moment noch, </w:t>
            </w:r>
            <w:proofErr w:type="spellStart"/>
            <w:r w:rsidRPr="00C14881">
              <w:rPr>
                <w:rFonts w:ascii="Calibri" w:hAnsi="Calibri"/>
                <w:color w:val="000000"/>
                <w:sz w:val="22"/>
                <w:szCs w:val="22"/>
                <w:lang w:val="de-DE"/>
              </w:rPr>
              <w:t>scheiter</w:t>
            </w:r>
            <w:proofErr w:type="spellEnd"/>
            <w:r w:rsidRPr="00C14881">
              <w:rPr>
                <w:rFonts w:ascii="Calibri" w:hAnsi="Calibri"/>
                <w:color w:val="000000"/>
                <w:sz w:val="22"/>
                <w:szCs w:val="22"/>
                <w:lang w:val="de-DE"/>
              </w:rPr>
              <w:t xml:space="preserve"> das Projekt, dann fraglich, Schulungen aktualisieren und Kommunikation verbessern im Unternehmen (permanenter Prozess)</w:t>
            </w:r>
          </w:p>
        </w:tc>
      </w:tr>
      <w:tr w:rsidR="00C14881" w:rsidRPr="00C14881" w:rsidTr="00C14881">
        <w:trPr>
          <w:trHeight w:val="300"/>
        </w:trPr>
        <w:tc>
          <w:tcPr>
            <w:tcW w:w="2055" w:type="dxa"/>
            <w:tcBorders>
              <w:top w:val="nil"/>
              <w:left w:val="single" w:sz="4" w:space="0" w:color="auto"/>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 xml:space="preserve">Was macht die Konkurrenz, bzw. wie </w:t>
            </w:r>
            <w:r w:rsidRPr="00C14881">
              <w:rPr>
                <w:rFonts w:ascii="Calibri" w:hAnsi="Calibri"/>
                <w:color w:val="000000"/>
                <w:sz w:val="22"/>
                <w:szCs w:val="22"/>
                <w:lang w:val="de-DE"/>
              </w:rPr>
              <w:lastRenderedPageBreak/>
              <w:t>sieht der Markt aus?</w:t>
            </w:r>
          </w:p>
        </w:tc>
        <w:tc>
          <w:tcPr>
            <w:tcW w:w="1788"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lastRenderedPageBreak/>
              <w:t>Kunden</w:t>
            </w:r>
          </w:p>
        </w:tc>
        <w:tc>
          <w:tcPr>
            <w:tcW w:w="5880" w:type="dxa"/>
            <w:tcBorders>
              <w:top w:val="nil"/>
              <w:left w:val="nil"/>
              <w:bottom w:val="single" w:sz="4" w:space="0" w:color="auto"/>
              <w:right w:val="single" w:sz="4" w:space="0" w:color="auto"/>
            </w:tcBorders>
            <w:shd w:val="clear" w:color="auto" w:fill="auto"/>
            <w:noWrap/>
            <w:vAlign w:val="center"/>
            <w:hideMark/>
          </w:tcPr>
          <w:p w:rsidR="00C14881" w:rsidRPr="00C14881" w:rsidRDefault="00C14881" w:rsidP="00C14881">
            <w:pPr>
              <w:spacing w:line="360" w:lineRule="auto"/>
              <w:jc w:val="center"/>
              <w:rPr>
                <w:rFonts w:ascii="Calibri" w:hAnsi="Calibri"/>
                <w:color w:val="000000"/>
                <w:sz w:val="22"/>
                <w:szCs w:val="22"/>
                <w:lang w:val="de-DE"/>
              </w:rPr>
            </w:pPr>
            <w:r w:rsidRPr="00C14881">
              <w:rPr>
                <w:rFonts w:ascii="Calibri" w:hAnsi="Calibri"/>
                <w:color w:val="000000"/>
                <w:sz w:val="22"/>
                <w:szCs w:val="22"/>
                <w:lang w:val="de-DE"/>
              </w:rPr>
              <w:t>Vorstudien und Feinstudien in der Startphase und permanent aktualisierte Daten vom Markt holen</w:t>
            </w:r>
          </w:p>
        </w:tc>
      </w:tr>
    </w:tbl>
    <w:p w:rsidR="00FE553A" w:rsidRDefault="00FE553A" w:rsidP="00FE553A">
      <w:pPr>
        <w:pStyle w:val="berschrift1"/>
      </w:pPr>
      <w:r>
        <w:lastRenderedPageBreak/>
        <w:t>Quellennachweis (Bilder)</w:t>
      </w:r>
    </w:p>
    <w:p w:rsidR="00FE553A" w:rsidRPr="00FE553A" w:rsidRDefault="00FE553A" w:rsidP="00C14881">
      <w:pPr>
        <w:spacing w:line="360" w:lineRule="auto"/>
        <w:jc w:val="both"/>
        <w:rPr>
          <w:rFonts w:ascii="Calibri" w:hAnsi="Calibri"/>
        </w:rPr>
      </w:pPr>
    </w:p>
    <w:p w:rsidR="00FE553A" w:rsidRPr="00FE553A" w:rsidRDefault="00FE553A" w:rsidP="00FE553A">
      <w:pPr>
        <w:spacing w:line="360" w:lineRule="auto"/>
        <w:jc w:val="both"/>
        <w:rPr>
          <w:rFonts w:ascii="Calibri" w:hAnsi="Calibri"/>
        </w:rPr>
      </w:pPr>
      <w:hyperlink r:id="rId12" w:history="1">
        <w:r w:rsidRPr="00FE553A">
          <w:rPr>
            <w:rStyle w:val="Hyperlink"/>
            <w:rFonts w:ascii="Calibri" w:hAnsi="Calibri"/>
          </w:rPr>
          <w:t>https://www.premium-knowhow.de/de/ben-p-m-fragetechniken.html</w:t>
        </w:r>
      </w:hyperlink>
      <w:r w:rsidRPr="00FE553A">
        <w:rPr>
          <w:rFonts w:ascii="Calibri" w:hAnsi="Calibri"/>
        </w:rPr>
        <w:t xml:space="preserve"> [Projektteam-Mitarbeiter]</w:t>
      </w:r>
    </w:p>
    <w:p w:rsidR="00FE553A" w:rsidRPr="00FE553A" w:rsidRDefault="00FE553A" w:rsidP="00FE553A">
      <w:pPr>
        <w:spacing w:line="360" w:lineRule="auto"/>
        <w:jc w:val="both"/>
        <w:rPr>
          <w:rFonts w:ascii="Calibri" w:hAnsi="Calibri"/>
        </w:rPr>
      </w:pPr>
      <w:hyperlink r:id="rId13" w:history="1">
        <w:r w:rsidRPr="00FE553A">
          <w:rPr>
            <w:rStyle w:val="Hyperlink"/>
            <w:rFonts w:ascii="Calibri" w:hAnsi="Calibri"/>
          </w:rPr>
          <w:t>http://blog.content.de/2012/04/25/effizienter-schreiben-teil-1/</w:t>
        </w:r>
      </w:hyperlink>
      <w:r w:rsidRPr="00FE553A">
        <w:rPr>
          <w:rFonts w:ascii="Calibri" w:hAnsi="Calibri"/>
        </w:rPr>
        <w:t xml:space="preserve"> [Saudi]</w:t>
      </w:r>
    </w:p>
    <w:p w:rsidR="00FE553A" w:rsidRPr="00FE553A" w:rsidRDefault="00FE553A" w:rsidP="00FE553A">
      <w:pPr>
        <w:spacing w:line="360" w:lineRule="auto"/>
        <w:jc w:val="both"/>
        <w:rPr>
          <w:rFonts w:ascii="Calibri" w:hAnsi="Calibri"/>
        </w:rPr>
      </w:pPr>
      <w:hyperlink r:id="rId14" w:history="1">
        <w:r w:rsidRPr="00FE553A">
          <w:rPr>
            <w:rStyle w:val="Hyperlink"/>
            <w:rFonts w:ascii="Calibri" w:hAnsi="Calibri"/>
          </w:rPr>
          <w:t>http://www.weltatlas.info/saudi-arabien/</w:t>
        </w:r>
      </w:hyperlink>
      <w:r w:rsidRPr="00FE553A">
        <w:rPr>
          <w:rFonts w:ascii="Calibri" w:hAnsi="Calibri"/>
        </w:rPr>
        <w:t xml:space="preserve"> [Saudi Arabien]</w:t>
      </w:r>
    </w:p>
    <w:p w:rsidR="00FE553A" w:rsidRPr="00FE553A" w:rsidRDefault="00FE553A" w:rsidP="00FE553A">
      <w:pPr>
        <w:spacing w:line="360" w:lineRule="auto"/>
        <w:jc w:val="both"/>
        <w:rPr>
          <w:rFonts w:ascii="Calibri" w:hAnsi="Calibri"/>
        </w:rPr>
      </w:pPr>
      <w:hyperlink r:id="rId15" w:history="1">
        <w:r w:rsidRPr="00FE553A">
          <w:rPr>
            <w:rStyle w:val="Hyperlink"/>
            <w:rFonts w:ascii="Calibri" w:hAnsi="Calibri"/>
          </w:rPr>
          <w:t>https://roceteer.com/blog/love-my-job-project-manager/</w:t>
        </w:r>
      </w:hyperlink>
      <w:r w:rsidRPr="00FE553A">
        <w:rPr>
          <w:rFonts w:ascii="Calibri" w:hAnsi="Calibri"/>
        </w:rPr>
        <w:t xml:space="preserve"> [Projektmanager]</w:t>
      </w:r>
    </w:p>
    <w:p w:rsidR="00FE553A" w:rsidRPr="00FE553A" w:rsidRDefault="00FE553A" w:rsidP="00FE553A">
      <w:pPr>
        <w:spacing w:line="360" w:lineRule="auto"/>
        <w:jc w:val="both"/>
        <w:rPr>
          <w:rFonts w:ascii="Calibri" w:hAnsi="Calibri"/>
        </w:rPr>
      </w:pPr>
      <w:hyperlink r:id="rId16" w:history="1">
        <w:r w:rsidRPr="00FE553A">
          <w:rPr>
            <w:rStyle w:val="Hyperlink"/>
            <w:rFonts w:ascii="Calibri" w:hAnsi="Calibri"/>
          </w:rPr>
          <w:t>http://www.hbechter.at/Buecher/Otto/jetzt_will_ich_endlich.html</w:t>
        </w:r>
      </w:hyperlink>
      <w:r w:rsidRPr="00FE553A">
        <w:rPr>
          <w:rFonts w:ascii="Calibri" w:hAnsi="Calibri"/>
        </w:rPr>
        <w:t xml:space="preserve"> [</w:t>
      </w:r>
      <w:r w:rsidR="003A657C">
        <w:rPr>
          <w:rFonts w:ascii="Calibri" w:hAnsi="Calibri"/>
        </w:rPr>
        <w:t xml:space="preserve">Bombe, </w:t>
      </w:r>
      <w:r w:rsidRPr="00FE553A">
        <w:rPr>
          <w:rFonts w:ascii="Calibri" w:hAnsi="Calibri"/>
        </w:rPr>
        <w:t>Linienvorgesetzter]</w:t>
      </w:r>
    </w:p>
    <w:p w:rsidR="00FE553A" w:rsidRPr="00FE553A" w:rsidRDefault="00FE553A" w:rsidP="00FE553A">
      <w:pPr>
        <w:spacing w:line="360" w:lineRule="auto"/>
        <w:jc w:val="both"/>
        <w:rPr>
          <w:rFonts w:ascii="Calibri" w:hAnsi="Calibri"/>
        </w:rPr>
      </w:pPr>
      <w:hyperlink r:id="rId17" w:history="1">
        <w:r w:rsidRPr="00FE553A">
          <w:rPr>
            <w:rStyle w:val="Hyperlink"/>
            <w:rFonts w:ascii="Calibri" w:hAnsi="Calibri"/>
          </w:rPr>
          <w:t>http://www.imeimage.com/emergency-exit-icon</w:t>
        </w:r>
      </w:hyperlink>
      <w:r w:rsidRPr="00FE553A">
        <w:rPr>
          <w:rFonts w:ascii="Calibri" w:hAnsi="Calibri"/>
        </w:rPr>
        <w:t xml:space="preserve"> [Exit-Schilf]</w:t>
      </w:r>
    </w:p>
    <w:p w:rsidR="00FE553A" w:rsidRPr="00FE553A" w:rsidRDefault="00FE553A" w:rsidP="00FE553A">
      <w:pPr>
        <w:spacing w:line="360" w:lineRule="auto"/>
        <w:jc w:val="both"/>
        <w:rPr>
          <w:rFonts w:ascii="Calibri" w:hAnsi="Calibri"/>
        </w:rPr>
      </w:pPr>
      <w:hyperlink r:id="rId18" w:history="1">
        <w:r w:rsidRPr="00FE553A">
          <w:rPr>
            <w:rStyle w:val="Hyperlink"/>
            <w:rFonts w:ascii="Calibri" w:hAnsi="Calibri"/>
          </w:rPr>
          <w:t>https://www.stein-magazin.de/marketing-steinmetz-besser-und-leichter-verkaufen/</w:t>
        </w:r>
      </w:hyperlink>
      <w:r w:rsidRPr="00FE553A">
        <w:rPr>
          <w:rFonts w:ascii="Calibri" w:hAnsi="Calibri"/>
        </w:rPr>
        <w:t xml:space="preserve"> [Kunden]</w:t>
      </w:r>
    </w:p>
    <w:p w:rsidR="00FE553A" w:rsidRPr="00FE553A" w:rsidRDefault="00FE553A" w:rsidP="00FE553A">
      <w:pPr>
        <w:spacing w:line="360" w:lineRule="auto"/>
        <w:jc w:val="both"/>
        <w:rPr>
          <w:rFonts w:ascii="Calibri" w:hAnsi="Calibri"/>
        </w:rPr>
      </w:pPr>
      <w:hyperlink r:id="rId19" w:history="1">
        <w:r w:rsidRPr="00FE553A">
          <w:rPr>
            <w:rStyle w:val="Hyperlink"/>
            <w:rFonts w:ascii="Calibri" w:hAnsi="Calibri"/>
          </w:rPr>
          <w:t>http://intelligentmeasurement.net/2007/08/07/output-or-outcome/</w:t>
        </w:r>
      </w:hyperlink>
      <w:r w:rsidRPr="00FE553A">
        <w:rPr>
          <w:rFonts w:ascii="Calibri" w:hAnsi="Calibri"/>
        </w:rPr>
        <w:t xml:space="preserve"> [Output]</w:t>
      </w:r>
    </w:p>
    <w:p w:rsidR="00FE553A" w:rsidRPr="00FE553A" w:rsidRDefault="00FE553A" w:rsidP="00FE553A">
      <w:pPr>
        <w:spacing w:line="360" w:lineRule="auto"/>
        <w:jc w:val="both"/>
        <w:rPr>
          <w:rFonts w:ascii="Calibri" w:hAnsi="Calibri"/>
        </w:rPr>
      </w:pPr>
    </w:p>
    <w:p w:rsidR="00FE553A" w:rsidRPr="00FE553A" w:rsidRDefault="00FE553A" w:rsidP="00FE553A">
      <w:pPr>
        <w:spacing w:line="360" w:lineRule="auto"/>
        <w:jc w:val="both"/>
        <w:rPr>
          <w:rFonts w:ascii="Calibri" w:hAnsi="Calibri"/>
        </w:rPr>
      </w:pPr>
      <w:r w:rsidRPr="00FE553A">
        <w:rPr>
          <w:rFonts w:ascii="Calibri" w:hAnsi="Calibri"/>
        </w:rPr>
        <w:t>alle abgerufen am 16.12.2015</w:t>
      </w:r>
    </w:p>
    <w:sectPr w:rsidR="00FE553A" w:rsidRPr="00FE553A" w:rsidSect="00C14881">
      <w:pgSz w:w="11906" w:h="16838"/>
      <w:pgMar w:top="1985" w:right="1134" w:bottom="1134" w:left="1134" w:header="709"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B47" w:rsidRDefault="00F75B47" w:rsidP="00A50375">
      <w:r>
        <w:separator/>
      </w:r>
    </w:p>
  </w:endnote>
  <w:endnote w:type="continuationSeparator" w:id="0">
    <w:p w:rsidR="00F75B47" w:rsidRDefault="00F75B47" w:rsidP="00A50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513" w:rsidRPr="00185EA2" w:rsidRDefault="00860513" w:rsidP="00185EA2">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B47" w:rsidRDefault="00F75B47" w:rsidP="00A50375">
      <w:r>
        <w:separator/>
      </w:r>
    </w:p>
  </w:footnote>
  <w:footnote w:type="continuationSeparator" w:id="0">
    <w:p w:rsidR="00F75B47" w:rsidRDefault="00F75B47" w:rsidP="00A503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513" w:rsidRPr="00A50375" w:rsidRDefault="00860513" w:rsidP="00A50375">
    <w:pPr>
      <w:pStyle w:val="Kopfzeile"/>
    </w:pPr>
    <w:r>
      <w:rPr>
        <w:noProof/>
        <w:lang w:val="de-DE" w:eastAsia="de-DE"/>
      </w:rPr>
      <w:drawing>
        <wp:inline distT="0" distB="0" distL="0" distR="0" wp14:anchorId="79C7BCDD" wp14:editId="7EA55774">
          <wp:extent cx="1512000" cy="856800"/>
          <wp:effectExtent l="0" t="0" r="0"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_Burgenland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2000" cy="8568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C68BA"/>
    <w:multiLevelType w:val="hybridMultilevel"/>
    <w:tmpl w:val="340E87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10B0D2B"/>
    <w:multiLevelType w:val="hybridMultilevel"/>
    <w:tmpl w:val="DBD07D3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1B0B2830"/>
    <w:multiLevelType w:val="hybridMultilevel"/>
    <w:tmpl w:val="DA0C88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9F622BA"/>
    <w:multiLevelType w:val="hybridMultilevel"/>
    <w:tmpl w:val="DF6A8800"/>
    <w:lvl w:ilvl="0" w:tplc="BFE08206">
      <w:start w:val="1"/>
      <w:numFmt w:val="decimal"/>
      <w:pStyle w:val="berschrift1"/>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
    <w:nsid w:val="4CDE2F48"/>
    <w:multiLevelType w:val="hybridMultilevel"/>
    <w:tmpl w:val="C04CA0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62290E68"/>
    <w:multiLevelType w:val="hybridMultilevel"/>
    <w:tmpl w:val="40A2DAE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65CF0F77"/>
    <w:multiLevelType w:val="hybridMultilevel"/>
    <w:tmpl w:val="DCA6672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6A807D13"/>
    <w:multiLevelType w:val="hybridMultilevel"/>
    <w:tmpl w:val="1F2C31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73902746"/>
    <w:multiLevelType w:val="hybridMultilevel"/>
    <w:tmpl w:val="21CCE5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7BF070FE"/>
    <w:multiLevelType w:val="hybridMultilevel"/>
    <w:tmpl w:val="323C8758"/>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abstractNumId w:val="9"/>
  </w:num>
  <w:num w:numId="2">
    <w:abstractNumId w:val="3"/>
  </w:num>
  <w:num w:numId="3">
    <w:abstractNumId w:val="4"/>
  </w:num>
  <w:num w:numId="4">
    <w:abstractNumId w:val="7"/>
  </w:num>
  <w:num w:numId="5">
    <w:abstractNumId w:val="1"/>
  </w:num>
  <w:num w:numId="6">
    <w:abstractNumId w:val="5"/>
  </w:num>
  <w:num w:numId="7">
    <w:abstractNumId w:val="0"/>
  </w:num>
  <w:num w:numId="8">
    <w:abstractNumId w:val="2"/>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7AE"/>
    <w:rsid w:val="000A2513"/>
    <w:rsid w:val="000A418B"/>
    <w:rsid w:val="000B2215"/>
    <w:rsid w:val="000B39F5"/>
    <w:rsid w:val="00185EA2"/>
    <w:rsid w:val="001875FE"/>
    <w:rsid w:val="001F63AC"/>
    <w:rsid w:val="0024534A"/>
    <w:rsid w:val="0028176F"/>
    <w:rsid w:val="0030328A"/>
    <w:rsid w:val="003A657C"/>
    <w:rsid w:val="003E669C"/>
    <w:rsid w:val="00452071"/>
    <w:rsid w:val="00452982"/>
    <w:rsid w:val="005017AE"/>
    <w:rsid w:val="005C1D38"/>
    <w:rsid w:val="005E2759"/>
    <w:rsid w:val="005F6E57"/>
    <w:rsid w:val="0065048F"/>
    <w:rsid w:val="006537E0"/>
    <w:rsid w:val="006A1FDD"/>
    <w:rsid w:val="006B05A4"/>
    <w:rsid w:val="006D5373"/>
    <w:rsid w:val="006E6A63"/>
    <w:rsid w:val="0075524A"/>
    <w:rsid w:val="00770825"/>
    <w:rsid w:val="007947A4"/>
    <w:rsid w:val="007E28BC"/>
    <w:rsid w:val="007F7A2C"/>
    <w:rsid w:val="008136A4"/>
    <w:rsid w:val="00827519"/>
    <w:rsid w:val="00860513"/>
    <w:rsid w:val="00881052"/>
    <w:rsid w:val="00887856"/>
    <w:rsid w:val="008D1D06"/>
    <w:rsid w:val="00920794"/>
    <w:rsid w:val="00922CA3"/>
    <w:rsid w:val="00942907"/>
    <w:rsid w:val="00943C43"/>
    <w:rsid w:val="009C15EB"/>
    <w:rsid w:val="009D4B72"/>
    <w:rsid w:val="00A17FC7"/>
    <w:rsid w:val="00A50375"/>
    <w:rsid w:val="00A5443F"/>
    <w:rsid w:val="00A63C7A"/>
    <w:rsid w:val="00A84E13"/>
    <w:rsid w:val="00AF6922"/>
    <w:rsid w:val="00C11346"/>
    <w:rsid w:val="00C14881"/>
    <w:rsid w:val="00C922FB"/>
    <w:rsid w:val="00CB591E"/>
    <w:rsid w:val="00D52BF3"/>
    <w:rsid w:val="00E76A78"/>
    <w:rsid w:val="00E81D23"/>
    <w:rsid w:val="00E8429C"/>
    <w:rsid w:val="00EC471D"/>
    <w:rsid w:val="00ED6EBF"/>
    <w:rsid w:val="00EE3B55"/>
    <w:rsid w:val="00F02FA5"/>
    <w:rsid w:val="00F07575"/>
    <w:rsid w:val="00F339A6"/>
    <w:rsid w:val="00F75B47"/>
    <w:rsid w:val="00F811CA"/>
    <w:rsid w:val="00F9685A"/>
    <w:rsid w:val="00FE553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017AE"/>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185EA2"/>
    <w:pPr>
      <w:keepNext/>
      <w:keepLines/>
      <w:numPr>
        <w:numId w:val="2"/>
      </w:numPr>
      <w:spacing w:before="240" w:line="276" w:lineRule="auto"/>
      <w:outlineLvl w:val="0"/>
    </w:pPr>
    <w:rPr>
      <w:rFonts w:asciiTheme="majorHAnsi" w:eastAsiaTheme="majorEastAsia" w:hAnsiTheme="majorHAnsi" w:cstheme="majorBidi"/>
      <w:b/>
      <w:bCs/>
      <w:color w:val="365F91" w:themeColor="accent1" w:themeShade="BF"/>
      <w:sz w:val="28"/>
      <w:szCs w:val="28"/>
      <w:lang w:eastAsia="de-AT"/>
    </w:rPr>
  </w:style>
  <w:style w:type="paragraph" w:styleId="berschrift2">
    <w:name w:val="heading 2"/>
    <w:basedOn w:val="Standard"/>
    <w:next w:val="Standard"/>
    <w:link w:val="berschrift2Zchn"/>
    <w:uiPriority w:val="9"/>
    <w:unhideWhenUsed/>
    <w:qFormat/>
    <w:rsid w:val="009C15E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50375"/>
    <w:pPr>
      <w:tabs>
        <w:tab w:val="center" w:pos="4536"/>
        <w:tab w:val="right" w:pos="9072"/>
      </w:tabs>
    </w:pPr>
    <w:rPr>
      <w:rFonts w:asciiTheme="minorHAnsi" w:eastAsiaTheme="minorEastAsia" w:hAnsiTheme="minorHAnsi" w:cstheme="minorBidi"/>
      <w:sz w:val="22"/>
      <w:szCs w:val="22"/>
      <w:lang w:eastAsia="de-AT"/>
    </w:rPr>
  </w:style>
  <w:style w:type="character" w:customStyle="1" w:styleId="KopfzeileZchn">
    <w:name w:val="Kopfzeile Zchn"/>
    <w:basedOn w:val="Absatz-Standardschriftart"/>
    <w:link w:val="Kopfzeile"/>
    <w:uiPriority w:val="99"/>
    <w:rsid w:val="00A50375"/>
  </w:style>
  <w:style w:type="paragraph" w:styleId="Fuzeile">
    <w:name w:val="footer"/>
    <w:basedOn w:val="Standard"/>
    <w:link w:val="FuzeileZchn"/>
    <w:uiPriority w:val="99"/>
    <w:unhideWhenUsed/>
    <w:rsid w:val="00A50375"/>
    <w:pPr>
      <w:tabs>
        <w:tab w:val="center" w:pos="4536"/>
        <w:tab w:val="right" w:pos="9072"/>
      </w:tabs>
    </w:pPr>
    <w:rPr>
      <w:rFonts w:asciiTheme="minorHAnsi" w:eastAsiaTheme="minorEastAsia" w:hAnsiTheme="minorHAnsi" w:cstheme="minorBidi"/>
      <w:sz w:val="22"/>
      <w:szCs w:val="22"/>
      <w:lang w:eastAsia="de-AT"/>
    </w:rPr>
  </w:style>
  <w:style w:type="character" w:customStyle="1" w:styleId="FuzeileZchn">
    <w:name w:val="Fußzeile Zchn"/>
    <w:basedOn w:val="Absatz-Standardschriftart"/>
    <w:link w:val="Fuzeile"/>
    <w:uiPriority w:val="99"/>
    <w:rsid w:val="00A50375"/>
  </w:style>
  <w:style w:type="paragraph" w:styleId="Sprechblasentext">
    <w:name w:val="Balloon Text"/>
    <w:basedOn w:val="Standard"/>
    <w:link w:val="SprechblasentextZchn"/>
    <w:uiPriority w:val="99"/>
    <w:semiHidden/>
    <w:unhideWhenUsed/>
    <w:rsid w:val="00A5037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50375"/>
    <w:rPr>
      <w:rFonts w:ascii="Tahoma" w:hAnsi="Tahoma" w:cs="Tahoma"/>
      <w:sz w:val="16"/>
      <w:szCs w:val="16"/>
    </w:rPr>
  </w:style>
  <w:style w:type="character" w:styleId="Hyperlink">
    <w:name w:val="Hyperlink"/>
    <w:basedOn w:val="Absatz-Standardschriftart"/>
    <w:uiPriority w:val="99"/>
    <w:unhideWhenUsed/>
    <w:rsid w:val="00F07575"/>
    <w:rPr>
      <w:color w:val="0000FF" w:themeColor="hyperlink"/>
      <w:u w:val="single"/>
    </w:rPr>
  </w:style>
  <w:style w:type="character" w:customStyle="1" w:styleId="berschrift1Zchn">
    <w:name w:val="Überschrift 1 Zchn"/>
    <w:basedOn w:val="Absatz-Standardschriftart"/>
    <w:link w:val="berschrift1"/>
    <w:uiPriority w:val="9"/>
    <w:rsid w:val="00185EA2"/>
    <w:rPr>
      <w:rFonts w:asciiTheme="majorHAnsi" w:eastAsiaTheme="majorEastAsia" w:hAnsiTheme="majorHAnsi" w:cstheme="majorBidi"/>
      <w:b/>
      <w:bCs/>
      <w:color w:val="365F91" w:themeColor="accent1" w:themeShade="BF"/>
      <w:sz w:val="28"/>
      <w:szCs w:val="28"/>
    </w:rPr>
  </w:style>
  <w:style w:type="paragraph" w:styleId="Titel">
    <w:name w:val="Title"/>
    <w:basedOn w:val="Standard"/>
    <w:next w:val="Standard"/>
    <w:link w:val="TitelZchn"/>
    <w:uiPriority w:val="10"/>
    <w:qFormat/>
    <w:rsid w:val="008D1D06"/>
    <w:pPr>
      <w:spacing w:after="300"/>
      <w:contextualSpacing/>
    </w:pPr>
    <w:rPr>
      <w:rFonts w:asciiTheme="majorHAnsi" w:eastAsiaTheme="majorEastAsia" w:hAnsiTheme="majorHAnsi" w:cstheme="majorBidi"/>
      <w:color w:val="17365D" w:themeColor="text2" w:themeShade="BF"/>
      <w:spacing w:val="5"/>
      <w:kern w:val="28"/>
      <w:sz w:val="52"/>
      <w:szCs w:val="52"/>
      <w:lang w:eastAsia="de-AT"/>
    </w:rPr>
  </w:style>
  <w:style w:type="character" w:customStyle="1" w:styleId="TitelZchn">
    <w:name w:val="Titel Zchn"/>
    <w:basedOn w:val="Absatz-Standardschriftart"/>
    <w:link w:val="Titel"/>
    <w:uiPriority w:val="10"/>
    <w:rsid w:val="008D1D06"/>
    <w:rPr>
      <w:rFonts w:asciiTheme="majorHAnsi" w:eastAsiaTheme="majorEastAsia" w:hAnsiTheme="majorHAnsi" w:cstheme="majorBidi"/>
      <w:color w:val="17365D" w:themeColor="text2" w:themeShade="BF"/>
      <w:spacing w:val="5"/>
      <w:kern w:val="28"/>
      <w:sz w:val="52"/>
      <w:szCs w:val="52"/>
    </w:rPr>
  </w:style>
  <w:style w:type="paragraph" w:styleId="Textkrper">
    <w:name w:val="Body Text"/>
    <w:basedOn w:val="Standard"/>
    <w:link w:val="TextkrperZchn"/>
    <w:semiHidden/>
    <w:rsid w:val="005017AE"/>
    <w:rPr>
      <w:b/>
      <w:bCs/>
      <w:sz w:val="20"/>
    </w:rPr>
  </w:style>
  <w:style w:type="character" w:customStyle="1" w:styleId="TextkrperZchn">
    <w:name w:val="Textkörper Zchn"/>
    <w:basedOn w:val="Absatz-Standardschriftart"/>
    <w:link w:val="Textkrper"/>
    <w:semiHidden/>
    <w:rsid w:val="005017AE"/>
    <w:rPr>
      <w:rFonts w:ascii="Times New Roman" w:eastAsia="Times New Roman" w:hAnsi="Times New Roman" w:cs="Times New Roman"/>
      <w:b/>
      <w:bCs/>
      <w:sz w:val="20"/>
      <w:szCs w:val="24"/>
      <w:lang w:eastAsia="de-DE"/>
    </w:rPr>
  </w:style>
  <w:style w:type="paragraph" w:styleId="Listenabsatz">
    <w:name w:val="List Paragraph"/>
    <w:basedOn w:val="Standard"/>
    <w:uiPriority w:val="34"/>
    <w:qFormat/>
    <w:rsid w:val="009C15EB"/>
    <w:pPr>
      <w:ind w:left="720"/>
      <w:contextualSpacing/>
    </w:pPr>
  </w:style>
  <w:style w:type="character" w:customStyle="1" w:styleId="berschrift2Zchn">
    <w:name w:val="Überschrift 2 Zchn"/>
    <w:basedOn w:val="Absatz-Standardschriftart"/>
    <w:link w:val="berschrift2"/>
    <w:uiPriority w:val="9"/>
    <w:rsid w:val="009C15EB"/>
    <w:rPr>
      <w:rFonts w:asciiTheme="majorHAnsi" w:eastAsiaTheme="majorEastAsia" w:hAnsiTheme="majorHAnsi" w:cstheme="majorBidi"/>
      <w:b/>
      <w:bCs/>
      <w:color w:val="4F81BD" w:themeColor="accent1"/>
      <w:sz w:val="26"/>
      <w:szCs w:val="26"/>
      <w:lang w:eastAsia="de-DE"/>
    </w:rPr>
  </w:style>
  <w:style w:type="paragraph" w:styleId="Inhaltsverzeichnisberschrift">
    <w:name w:val="TOC Heading"/>
    <w:basedOn w:val="berschrift1"/>
    <w:next w:val="Standard"/>
    <w:uiPriority w:val="39"/>
    <w:semiHidden/>
    <w:unhideWhenUsed/>
    <w:qFormat/>
    <w:rsid w:val="00A84E13"/>
    <w:pPr>
      <w:numPr>
        <w:numId w:val="0"/>
      </w:numPr>
      <w:spacing w:before="480"/>
      <w:outlineLvl w:val="9"/>
    </w:pPr>
  </w:style>
  <w:style w:type="paragraph" w:styleId="Verzeichnis1">
    <w:name w:val="toc 1"/>
    <w:basedOn w:val="Standard"/>
    <w:next w:val="Standard"/>
    <w:autoRedefine/>
    <w:uiPriority w:val="39"/>
    <w:unhideWhenUsed/>
    <w:rsid w:val="00A84E13"/>
    <w:pPr>
      <w:spacing w:after="100"/>
    </w:pPr>
  </w:style>
  <w:style w:type="paragraph" w:styleId="Verzeichnis2">
    <w:name w:val="toc 2"/>
    <w:basedOn w:val="Standard"/>
    <w:next w:val="Standard"/>
    <w:autoRedefine/>
    <w:uiPriority w:val="39"/>
    <w:unhideWhenUsed/>
    <w:rsid w:val="00A84E13"/>
    <w:pPr>
      <w:spacing w:after="100"/>
      <w:ind w:left="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017AE"/>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185EA2"/>
    <w:pPr>
      <w:keepNext/>
      <w:keepLines/>
      <w:numPr>
        <w:numId w:val="2"/>
      </w:numPr>
      <w:spacing w:before="240" w:line="276" w:lineRule="auto"/>
      <w:outlineLvl w:val="0"/>
    </w:pPr>
    <w:rPr>
      <w:rFonts w:asciiTheme="majorHAnsi" w:eastAsiaTheme="majorEastAsia" w:hAnsiTheme="majorHAnsi" w:cstheme="majorBidi"/>
      <w:b/>
      <w:bCs/>
      <w:color w:val="365F91" w:themeColor="accent1" w:themeShade="BF"/>
      <w:sz w:val="28"/>
      <w:szCs w:val="28"/>
      <w:lang w:eastAsia="de-AT"/>
    </w:rPr>
  </w:style>
  <w:style w:type="paragraph" w:styleId="berschrift2">
    <w:name w:val="heading 2"/>
    <w:basedOn w:val="Standard"/>
    <w:next w:val="Standard"/>
    <w:link w:val="berschrift2Zchn"/>
    <w:uiPriority w:val="9"/>
    <w:unhideWhenUsed/>
    <w:qFormat/>
    <w:rsid w:val="009C15E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50375"/>
    <w:pPr>
      <w:tabs>
        <w:tab w:val="center" w:pos="4536"/>
        <w:tab w:val="right" w:pos="9072"/>
      </w:tabs>
    </w:pPr>
    <w:rPr>
      <w:rFonts w:asciiTheme="minorHAnsi" w:eastAsiaTheme="minorEastAsia" w:hAnsiTheme="minorHAnsi" w:cstheme="minorBidi"/>
      <w:sz w:val="22"/>
      <w:szCs w:val="22"/>
      <w:lang w:eastAsia="de-AT"/>
    </w:rPr>
  </w:style>
  <w:style w:type="character" w:customStyle="1" w:styleId="KopfzeileZchn">
    <w:name w:val="Kopfzeile Zchn"/>
    <w:basedOn w:val="Absatz-Standardschriftart"/>
    <w:link w:val="Kopfzeile"/>
    <w:uiPriority w:val="99"/>
    <w:rsid w:val="00A50375"/>
  </w:style>
  <w:style w:type="paragraph" w:styleId="Fuzeile">
    <w:name w:val="footer"/>
    <w:basedOn w:val="Standard"/>
    <w:link w:val="FuzeileZchn"/>
    <w:uiPriority w:val="99"/>
    <w:unhideWhenUsed/>
    <w:rsid w:val="00A50375"/>
    <w:pPr>
      <w:tabs>
        <w:tab w:val="center" w:pos="4536"/>
        <w:tab w:val="right" w:pos="9072"/>
      </w:tabs>
    </w:pPr>
    <w:rPr>
      <w:rFonts w:asciiTheme="minorHAnsi" w:eastAsiaTheme="minorEastAsia" w:hAnsiTheme="minorHAnsi" w:cstheme="minorBidi"/>
      <w:sz w:val="22"/>
      <w:szCs w:val="22"/>
      <w:lang w:eastAsia="de-AT"/>
    </w:rPr>
  </w:style>
  <w:style w:type="character" w:customStyle="1" w:styleId="FuzeileZchn">
    <w:name w:val="Fußzeile Zchn"/>
    <w:basedOn w:val="Absatz-Standardschriftart"/>
    <w:link w:val="Fuzeile"/>
    <w:uiPriority w:val="99"/>
    <w:rsid w:val="00A50375"/>
  </w:style>
  <w:style w:type="paragraph" w:styleId="Sprechblasentext">
    <w:name w:val="Balloon Text"/>
    <w:basedOn w:val="Standard"/>
    <w:link w:val="SprechblasentextZchn"/>
    <w:uiPriority w:val="99"/>
    <w:semiHidden/>
    <w:unhideWhenUsed/>
    <w:rsid w:val="00A5037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50375"/>
    <w:rPr>
      <w:rFonts w:ascii="Tahoma" w:hAnsi="Tahoma" w:cs="Tahoma"/>
      <w:sz w:val="16"/>
      <w:szCs w:val="16"/>
    </w:rPr>
  </w:style>
  <w:style w:type="character" w:styleId="Hyperlink">
    <w:name w:val="Hyperlink"/>
    <w:basedOn w:val="Absatz-Standardschriftart"/>
    <w:uiPriority w:val="99"/>
    <w:unhideWhenUsed/>
    <w:rsid w:val="00F07575"/>
    <w:rPr>
      <w:color w:val="0000FF" w:themeColor="hyperlink"/>
      <w:u w:val="single"/>
    </w:rPr>
  </w:style>
  <w:style w:type="character" w:customStyle="1" w:styleId="berschrift1Zchn">
    <w:name w:val="Überschrift 1 Zchn"/>
    <w:basedOn w:val="Absatz-Standardschriftart"/>
    <w:link w:val="berschrift1"/>
    <w:uiPriority w:val="9"/>
    <w:rsid w:val="00185EA2"/>
    <w:rPr>
      <w:rFonts w:asciiTheme="majorHAnsi" w:eastAsiaTheme="majorEastAsia" w:hAnsiTheme="majorHAnsi" w:cstheme="majorBidi"/>
      <w:b/>
      <w:bCs/>
      <w:color w:val="365F91" w:themeColor="accent1" w:themeShade="BF"/>
      <w:sz w:val="28"/>
      <w:szCs w:val="28"/>
    </w:rPr>
  </w:style>
  <w:style w:type="paragraph" w:styleId="Titel">
    <w:name w:val="Title"/>
    <w:basedOn w:val="Standard"/>
    <w:next w:val="Standard"/>
    <w:link w:val="TitelZchn"/>
    <w:uiPriority w:val="10"/>
    <w:qFormat/>
    <w:rsid w:val="008D1D06"/>
    <w:pPr>
      <w:spacing w:after="300"/>
      <w:contextualSpacing/>
    </w:pPr>
    <w:rPr>
      <w:rFonts w:asciiTheme="majorHAnsi" w:eastAsiaTheme="majorEastAsia" w:hAnsiTheme="majorHAnsi" w:cstheme="majorBidi"/>
      <w:color w:val="17365D" w:themeColor="text2" w:themeShade="BF"/>
      <w:spacing w:val="5"/>
      <w:kern w:val="28"/>
      <w:sz w:val="52"/>
      <w:szCs w:val="52"/>
      <w:lang w:eastAsia="de-AT"/>
    </w:rPr>
  </w:style>
  <w:style w:type="character" w:customStyle="1" w:styleId="TitelZchn">
    <w:name w:val="Titel Zchn"/>
    <w:basedOn w:val="Absatz-Standardschriftart"/>
    <w:link w:val="Titel"/>
    <w:uiPriority w:val="10"/>
    <w:rsid w:val="008D1D06"/>
    <w:rPr>
      <w:rFonts w:asciiTheme="majorHAnsi" w:eastAsiaTheme="majorEastAsia" w:hAnsiTheme="majorHAnsi" w:cstheme="majorBidi"/>
      <w:color w:val="17365D" w:themeColor="text2" w:themeShade="BF"/>
      <w:spacing w:val="5"/>
      <w:kern w:val="28"/>
      <w:sz w:val="52"/>
      <w:szCs w:val="52"/>
    </w:rPr>
  </w:style>
  <w:style w:type="paragraph" w:styleId="Textkrper">
    <w:name w:val="Body Text"/>
    <w:basedOn w:val="Standard"/>
    <w:link w:val="TextkrperZchn"/>
    <w:semiHidden/>
    <w:rsid w:val="005017AE"/>
    <w:rPr>
      <w:b/>
      <w:bCs/>
      <w:sz w:val="20"/>
    </w:rPr>
  </w:style>
  <w:style w:type="character" w:customStyle="1" w:styleId="TextkrperZchn">
    <w:name w:val="Textkörper Zchn"/>
    <w:basedOn w:val="Absatz-Standardschriftart"/>
    <w:link w:val="Textkrper"/>
    <w:semiHidden/>
    <w:rsid w:val="005017AE"/>
    <w:rPr>
      <w:rFonts w:ascii="Times New Roman" w:eastAsia="Times New Roman" w:hAnsi="Times New Roman" w:cs="Times New Roman"/>
      <w:b/>
      <w:bCs/>
      <w:sz w:val="20"/>
      <w:szCs w:val="24"/>
      <w:lang w:eastAsia="de-DE"/>
    </w:rPr>
  </w:style>
  <w:style w:type="paragraph" w:styleId="Listenabsatz">
    <w:name w:val="List Paragraph"/>
    <w:basedOn w:val="Standard"/>
    <w:uiPriority w:val="34"/>
    <w:qFormat/>
    <w:rsid w:val="009C15EB"/>
    <w:pPr>
      <w:ind w:left="720"/>
      <w:contextualSpacing/>
    </w:pPr>
  </w:style>
  <w:style w:type="character" w:customStyle="1" w:styleId="berschrift2Zchn">
    <w:name w:val="Überschrift 2 Zchn"/>
    <w:basedOn w:val="Absatz-Standardschriftart"/>
    <w:link w:val="berschrift2"/>
    <w:uiPriority w:val="9"/>
    <w:rsid w:val="009C15EB"/>
    <w:rPr>
      <w:rFonts w:asciiTheme="majorHAnsi" w:eastAsiaTheme="majorEastAsia" w:hAnsiTheme="majorHAnsi" w:cstheme="majorBidi"/>
      <w:b/>
      <w:bCs/>
      <w:color w:val="4F81BD" w:themeColor="accent1"/>
      <w:sz w:val="26"/>
      <w:szCs w:val="26"/>
      <w:lang w:eastAsia="de-DE"/>
    </w:rPr>
  </w:style>
  <w:style w:type="paragraph" w:styleId="Inhaltsverzeichnisberschrift">
    <w:name w:val="TOC Heading"/>
    <w:basedOn w:val="berschrift1"/>
    <w:next w:val="Standard"/>
    <w:uiPriority w:val="39"/>
    <w:semiHidden/>
    <w:unhideWhenUsed/>
    <w:qFormat/>
    <w:rsid w:val="00A84E13"/>
    <w:pPr>
      <w:numPr>
        <w:numId w:val="0"/>
      </w:numPr>
      <w:spacing w:before="480"/>
      <w:outlineLvl w:val="9"/>
    </w:pPr>
  </w:style>
  <w:style w:type="paragraph" w:styleId="Verzeichnis1">
    <w:name w:val="toc 1"/>
    <w:basedOn w:val="Standard"/>
    <w:next w:val="Standard"/>
    <w:autoRedefine/>
    <w:uiPriority w:val="39"/>
    <w:unhideWhenUsed/>
    <w:rsid w:val="00A84E13"/>
    <w:pPr>
      <w:spacing w:after="100"/>
    </w:pPr>
  </w:style>
  <w:style w:type="paragraph" w:styleId="Verzeichnis2">
    <w:name w:val="toc 2"/>
    <w:basedOn w:val="Standard"/>
    <w:next w:val="Standard"/>
    <w:autoRedefine/>
    <w:uiPriority w:val="39"/>
    <w:unhideWhenUsed/>
    <w:rsid w:val="00A84E13"/>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41179">
      <w:bodyDiv w:val="1"/>
      <w:marLeft w:val="0"/>
      <w:marRight w:val="0"/>
      <w:marTop w:val="0"/>
      <w:marBottom w:val="0"/>
      <w:divBdr>
        <w:top w:val="none" w:sz="0" w:space="0" w:color="auto"/>
        <w:left w:val="none" w:sz="0" w:space="0" w:color="auto"/>
        <w:bottom w:val="none" w:sz="0" w:space="0" w:color="auto"/>
        <w:right w:val="none" w:sz="0" w:space="0" w:color="auto"/>
      </w:divBdr>
    </w:div>
    <w:div w:id="161626514">
      <w:bodyDiv w:val="1"/>
      <w:marLeft w:val="0"/>
      <w:marRight w:val="0"/>
      <w:marTop w:val="0"/>
      <w:marBottom w:val="0"/>
      <w:divBdr>
        <w:top w:val="none" w:sz="0" w:space="0" w:color="auto"/>
        <w:left w:val="none" w:sz="0" w:space="0" w:color="auto"/>
        <w:bottom w:val="none" w:sz="0" w:space="0" w:color="auto"/>
        <w:right w:val="none" w:sz="0" w:space="0" w:color="auto"/>
      </w:divBdr>
    </w:div>
    <w:div w:id="266886620">
      <w:bodyDiv w:val="1"/>
      <w:marLeft w:val="0"/>
      <w:marRight w:val="0"/>
      <w:marTop w:val="0"/>
      <w:marBottom w:val="0"/>
      <w:divBdr>
        <w:top w:val="none" w:sz="0" w:space="0" w:color="auto"/>
        <w:left w:val="none" w:sz="0" w:space="0" w:color="auto"/>
        <w:bottom w:val="none" w:sz="0" w:space="0" w:color="auto"/>
        <w:right w:val="none" w:sz="0" w:space="0" w:color="auto"/>
      </w:divBdr>
    </w:div>
    <w:div w:id="336154797">
      <w:bodyDiv w:val="1"/>
      <w:marLeft w:val="0"/>
      <w:marRight w:val="0"/>
      <w:marTop w:val="0"/>
      <w:marBottom w:val="0"/>
      <w:divBdr>
        <w:top w:val="none" w:sz="0" w:space="0" w:color="auto"/>
        <w:left w:val="none" w:sz="0" w:space="0" w:color="auto"/>
        <w:bottom w:val="none" w:sz="0" w:space="0" w:color="auto"/>
        <w:right w:val="none" w:sz="0" w:space="0" w:color="auto"/>
      </w:divBdr>
    </w:div>
    <w:div w:id="430319747">
      <w:bodyDiv w:val="1"/>
      <w:marLeft w:val="0"/>
      <w:marRight w:val="0"/>
      <w:marTop w:val="0"/>
      <w:marBottom w:val="0"/>
      <w:divBdr>
        <w:top w:val="none" w:sz="0" w:space="0" w:color="auto"/>
        <w:left w:val="none" w:sz="0" w:space="0" w:color="auto"/>
        <w:bottom w:val="none" w:sz="0" w:space="0" w:color="auto"/>
        <w:right w:val="none" w:sz="0" w:space="0" w:color="auto"/>
      </w:divBdr>
    </w:div>
    <w:div w:id="477765060">
      <w:bodyDiv w:val="1"/>
      <w:marLeft w:val="0"/>
      <w:marRight w:val="0"/>
      <w:marTop w:val="0"/>
      <w:marBottom w:val="0"/>
      <w:divBdr>
        <w:top w:val="none" w:sz="0" w:space="0" w:color="auto"/>
        <w:left w:val="none" w:sz="0" w:space="0" w:color="auto"/>
        <w:bottom w:val="none" w:sz="0" w:space="0" w:color="auto"/>
        <w:right w:val="none" w:sz="0" w:space="0" w:color="auto"/>
      </w:divBdr>
    </w:div>
    <w:div w:id="591472899">
      <w:bodyDiv w:val="1"/>
      <w:marLeft w:val="0"/>
      <w:marRight w:val="0"/>
      <w:marTop w:val="0"/>
      <w:marBottom w:val="0"/>
      <w:divBdr>
        <w:top w:val="none" w:sz="0" w:space="0" w:color="auto"/>
        <w:left w:val="none" w:sz="0" w:space="0" w:color="auto"/>
        <w:bottom w:val="none" w:sz="0" w:space="0" w:color="auto"/>
        <w:right w:val="none" w:sz="0" w:space="0" w:color="auto"/>
      </w:divBdr>
    </w:div>
    <w:div w:id="847184128">
      <w:bodyDiv w:val="1"/>
      <w:marLeft w:val="0"/>
      <w:marRight w:val="0"/>
      <w:marTop w:val="0"/>
      <w:marBottom w:val="0"/>
      <w:divBdr>
        <w:top w:val="none" w:sz="0" w:space="0" w:color="auto"/>
        <w:left w:val="none" w:sz="0" w:space="0" w:color="auto"/>
        <w:bottom w:val="none" w:sz="0" w:space="0" w:color="auto"/>
        <w:right w:val="none" w:sz="0" w:space="0" w:color="auto"/>
      </w:divBdr>
    </w:div>
    <w:div w:id="959915923">
      <w:bodyDiv w:val="1"/>
      <w:marLeft w:val="0"/>
      <w:marRight w:val="0"/>
      <w:marTop w:val="0"/>
      <w:marBottom w:val="0"/>
      <w:divBdr>
        <w:top w:val="none" w:sz="0" w:space="0" w:color="auto"/>
        <w:left w:val="none" w:sz="0" w:space="0" w:color="auto"/>
        <w:bottom w:val="none" w:sz="0" w:space="0" w:color="auto"/>
        <w:right w:val="none" w:sz="0" w:space="0" w:color="auto"/>
      </w:divBdr>
    </w:div>
    <w:div w:id="1113590858">
      <w:bodyDiv w:val="1"/>
      <w:marLeft w:val="0"/>
      <w:marRight w:val="0"/>
      <w:marTop w:val="0"/>
      <w:marBottom w:val="0"/>
      <w:divBdr>
        <w:top w:val="none" w:sz="0" w:space="0" w:color="auto"/>
        <w:left w:val="none" w:sz="0" w:space="0" w:color="auto"/>
        <w:bottom w:val="none" w:sz="0" w:space="0" w:color="auto"/>
        <w:right w:val="none" w:sz="0" w:space="0" w:color="auto"/>
      </w:divBdr>
    </w:div>
    <w:div w:id="1200436827">
      <w:bodyDiv w:val="1"/>
      <w:marLeft w:val="0"/>
      <w:marRight w:val="0"/>
      <w:marTop w:val="0"/>
      <w:marBottom w:val="0"/>
      <w:divBdr>
        <w:top w:val="none" w:sz="0" w:space="0" w:color="auto"/>
        <w:left w:val="none" w:sz="0" w:space="0" w:color="auto"/>
        <w:bottom w:val="none" w:sz="0" w:space="0" w:color="auto"/>
        <w:right w:val="none" w:sz="0" w:space="0" w:color="auto"/>
      </w:divBdr>
    </w:div>
    <w:div w:id="1233084144">
      <w:bodyDiv w:val="1"/>
      <w:marLeft w:val="0"/>
      <w:marRight w:val="0"/>
      <w:marTop w:val="0"/>
      <w:marBottom w:val="0"/>
      <w:divBdr>
        <w:top w:val="none" w:sz="0" w:space="0" w:color="auto"/>
        <w:left w:val="none" w:sz="0" w:space="0" w:color="auto"/>
        <w:bottom w:val="none" w:sz="0" w:space="0" w:color="auto"/>
        <w:right w:val="none" w:sz="0" w:space="0" w:color="auto"/>
      </w:divBdr>
    </w:div>
    <w:div w:id="1306010938">
      <w:bodyDiv w:val="1"/>
      <w:marLeft w:val="0"/>
      <w:marRight w:val="0"/>
      <w:marTop w:val="0"/>
      <w:marBottom w:val="0"/>
      <w:divBdr>
        <w:top w:val="none" w:sz="0" w:space="0" w:color="auto"/>
        <w:left w:val="none" w:sz="0" w:space="0" w:color="auto"/>
        <w:bottom w:val="none" w:sz="0" w:space="0" w:color="auto"/>
        <w:right w:val="none" w:sz="0" w:space="0" w:color="auto"/>
      </w:divBdr>
    </w:div>
    <w:div w:id="1368019885">
      <w:bodyDiv w:val="1"/>
      <w:marLeft w:val="0"/>
      <w:marRight w:val="0"/>
      <w:marTop w:val="0"/>
      <w:marBottom w:val="0"/>
      <w:divBdr>
        <w:top w:val="none" w:sz="0" w:space="0" w:color="auto"/>
        <w:left w:val="none" w:sz="0" w:space="0" w:color="auto"/>
        <w:bottom w:val="none" w:sz="0" w:space="0" w:color="auto"/>
        <w:right w:val="none" w:sz="0" w:space="0" w:color="auto"/>
      </w:divBdr>
    </w:div>
    <w:div w:id="1484812570">
      <w:bodyDiv w:val="1"/>
      <w:marLeft w:val="0"/>
      <w:marRight w:val="0"/>
      <w:marTop w:val="0"/>
      <w:marBottom w:val="0"/>
      <w:divBdr>
        <w:top w:val="none" w:sz="0" w:space="0" w:color="auto"/>
        <w:left w:val="none" w:sz="0" w:space="0" w:color="auto"/>
        <w:bottom w:val="none" w:sz="0" w:space="0" w:color="auto"/>
        <w:right w:val="none" w:sz="0" w:space="0" w:color="auto"/>
      </w:divBdr>
    </w:div>
    <w:div w:id="1542015290">
      <w:bodyDiv w:val="1"/>
      <w:marLeft w:val="0"/>
      <w:marRight w:val="0"/>
      <w:marTop w:val="0"/>
      <w:marBottom w:val="0"/>
      <w:divBdr>
        <w:top w:val="none" w:sz="0" w:space="0" w:color="auto"/>
        <w:left w:val="none" w:sz="0" w:space="0" w:color="auto"/>
        <w:bottom w:val="none" w:sz="0" w:space="0" w:color="auto"/>
        <w:right w:val="none" w:sz="0" w:space="0" w:color="auto"/>
      </w:divBdr>
    </w:div>
    <w:div w:id="1548712516">
      <w:bodyDiv w:val="1"/>
      <w:marLeft w:val="0"/>
      <w:marRight w:val="0"/>
      <w:marTop w:val="0"/>
      <w:marBottom w:val="0"/>
      <w:divBdr>
        <w:top w:val="none" w:sz="0" w:space="0" w:color="auto"/>
        <w:left w:val="none" w:sz="0" w:space="0" w:color="auto"/>
        <w:bottom w:val="none" w:sz="0" w:space="0" w:color="auto"/>
        <w:right w:val="none" w:sz="0" w:space="0" w:color="auto"/>
      </w:divBdr>
    </w:div>
    <w:div w:id="1625119385">
      <w:bodyDiv w:val="1"/>
      <w:marLeft w:val="0"/>
      <w:marRight w:val="0"/>
      <w:marTop w:val="0"/>
      <w:marBottom w:val="0"/>
      <w:divBdr>
        <w:top w:val="none" w:sz="0" w:space="0" w:color="auto"/>
        <w:left w:val="none" w:sz="0" w:space="0" w:color="auto"/>
        <w:bottom w:val="none" w:sz="0" w:space="0" w:color="auto"/>
        <w:right w:val="none" w:sz="0" w:space="0" w:color="auto"/>
      </w:divBdr>
    </w:div>
    <w:div w:id="1634016828">
      <w:bodyDiv w:val="1"/>
      <w:marLeft w:val="0"/>
      <w:marRight w:val="0"/>
      <w:marTop w:val="0"/>
      <w:marBottom w:val="0"/>
      <w:divBdr>
        <w:top w:val="none" w:sz="0" w:space="0" w:color="auto"/>
        <w:left w:val="none" w:sz="0" w:space="0" w:color="auto"/>
        <w:bottom w:val="none" w:sz="0" w:space="0" w:color="auto"/>
        <w:right w:val="none" w:sz="0" w:space="0" w:color="auto"/>
      </w:divBdr>
    </w:div>
    <w:div w:id="1738942263">
      <w:bodyDiv w:val="1"/>
      <w:marLeft w:val="0"/>
      <w:marRight w:val="0"/>
      <w:marTop w:val="0"/>
      <w:marBottom w:val="0"/>
      <w:divBdr>
        <w:top w:val="none" w:sz="0" w:space="0" w:color="auto"/>
        <w:left w:val="none" w:sz="0" w:space="0" w:color="auto"/>
        <w:bottom w:val="none" w:sz="0" w:space="0" w:color="auto"/>
        <w:right w:val="none" w:sz="0" w:space="0" w:color="auto"/>
      </w:divBdr>
    </w:div>
    <w:div w:id="1870989796">
      <w:bodyDiv w:val="1"/>
      <w:marLeft w:val="0"/>
      <w:marRight w:val="0"/>
      <w:marTop w:val="0"/>
      <w:marBottom w:val="0"/>
      <w:divBdr>
        <w:top w:val="none" w:sz="0" w:space="0" w:color="auto"/>
        <w:left w:val="none" w:sz="0" w:space="0" w:color="auto"/>
        <w:bottom w:val="none" w:sz="0" w:space="0" w:color="auto"/>
        <w:right w:val="none" w:sz="0" w:space="0" w:color="auto"/>
      </w:divBdr>
    </w:div>
    <w:div w:id="1894660358">
      <w:bodyDiv w:val="1"/>
      <w:marLeft w:val="0"/>
      <w:marRight w:val="0"/>
      <w:marTop w:val="0"/>
      <w:marBottom w:val="0"/>
      <w:divBdr>
        <w:top w:val="none" w:sz="0" w:space="0" w:color="auto"/>
        <w:left w:val="none" w:sz="0" w:space="0" w:color="auto"/>
        <w:bottom w:val="none" w:sz="0" w:space="0" w:color="auto"/>
        <w:right w:val="none" w:sz="0" w:space="0" w:color="auto"/>
      </w:divBdr>
    </w:div>
    <w:div w:id="2005931015">
      <w:bodyDiv w:val="1"/>
      <w:marLeft w:val="0"/>
      <w:marRight w:val="0"/>
      <w:marTop w:val="0"/>
      <w:marBottom w:val="0"/>
      <w:divBdr>
        <w:top w:val="none" w:sz="0" w:space="0" w:color="auto"/>
        <w:left w:val="none" w:sz="0" w:space="0" w:color="auto"/>
        <w:bottom w:val="none" w:sz="0" w:space="0" w:color="auto"/>
        <w:right w:val="none" w:sz="0" w:space="0" w:color="auto"/>
      </w:divBdr>
    </w:div>
    <w:div w:id="2022003450">
      <w:bodyDiv w:val="1"/>
      <w:marLeft w:val="0"/>
      <w:marRight w:val="0"/>
      <w:marTop w:val="0"/>
      <w:marBottom w:val="0"/>
      <w:divBdr>
        <w:top w:val="none" w:sz="0" w:space="0" w:color="auto"/>
        <w:left w:val="none" w:sz="0" w:space="0" w:color="auto"/>
        <w:bottom w:val="none" w:sz="0" w:space="0" w:color="auto"/>
        <w:right w:val="none" w:sz="0" w:space="0" w:color="auto"/>
      </w:divBdr>
    </w:div>
    <w:div w:id="214696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log.content.de/2012/04/25/effizienter-schreiben-teil-1/" TargetMode="External"/><Relationship Id="rId18" Type="http://schemas.openxmlformats.org/officeDocument/2006/relationships/hyperlink" Target="https://www.stein-magazin.de/marketing-steinmetz-besser-und-leichter-verkaufe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premium-knowhow.de/de/ben-p-m-fragetechniken.html" TargetMode="External"/><Relationship Id="rId17" Type="http://schemas.openxmlformats.org/officeDocument/2006/relationships/hyperlink" Target="http://www.imeimage.com/emergency-exit-icon" TargetMode="External"/><Relationship Id="rId2" Type="http://schemas.openxmlformats.org/officeDocument/2006/relationships/numbering" Target="numbering.xml"/><Relationship Id="rId16" Type="http://schemas.openxmlformats.org/officeDocument/2006/relationships/hyperlink" Target="http://www.hbechter.at/Buecher/Otto/jetzt_will_ich_endlich.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s://roceteer.com/blog/love-my-job-project-manager/" TargetMode="External"/><Relationship Id="rId10" Type="http://schemas.openxmlformats.org/officeDocument/2006/relationships/footer" Target="footer1.xml"/><Relationship Id="rId19" Type="http://schemas.openxmlformats.org/officeDocument/2006/relationships/hyperlink" Target="http://intelligentmeasurement.net/2007/08/07/output-or-outcome/"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weltatlas.info/saudi-arabi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Briefpapi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enutzerdefiniert 1">
      <a:majorFont>
        <a:latin typeface="Book Antiqua"/>
        <a:ea typeface=""/>
        <a:cs typeface=""/>
      </a:majorFont>
      <a:minorFont>
        <a:latin typeface="Tahom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9D208-80C8-4478-BAE7-D5C34F7D4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Briefpapier</Template>
  <TotalTime>0</TotalTime>
  <Pages>12</Pages>
  <Words>2264</Words>
  <Characters>14265</Characters>
  <Application>Microsoft Office Word</Application>
  <DocSecurity>0</DocSecurity>
  <Lines>118</Lines>
  <Paragraphs>32</Paragraphs>
  <ScaleCrop>false</ScaleCrop>
  <HeadingPairs>
    <vt:vector size="2" baseType="variant">
      <vt:variant>
        <vt:lpstr>Titel</vt:lpstr>
      </vt:variant>
      <vt:variant>
        <vt:i4>1</vt:i4>
      </vt:variant>
    </vt:vector>
  </HeadingPairs>
  <TitlesOfParts>
    <vt:vector size="1" baseType="lpstr">
      <vt:lpstr/>
    </vt:vector>
  </TitlesOfParts>
  <Company>FH-Burgenland</Company>
  <LinksUpToDate>false</LinksUpToDate>
  <CharactersWithSpaces>16497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vollständiger name</dc:creator>
  <cp:lastModifiedBy>vollständiger name</cp:lastModifiedBy>
  <cp:revision>2</cp:revision>
  <cp:lastPrinted>2015-11-23T16:56:00Z</cp:lastPrinted>
  <dcterms:created xsi:type="dcterms:W3CDTF">2015-12-16T21:24:00Z</dcterms:created>
  <dcterms:modified xsi:type="dcterms:W3CDTF">2015-12-16T21:24:00Z</dcterms:modified>
</cp:coreProperties>
</file>